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650B8" w14:textId="3F23A322" w:rsidR="00FD64DF" w:rsidRPr="00131886" w:rsidRDefault="00000000" w:rsidP="00DF245C">
      <w:pPr>
        <w:pStyle w:val="1"/>
        <w:rPr>
          <w:rFonts w:ascii="微軟正黑體" w:eastAsia="微軟正黑體" w:hAnsi="微軟正黑體"/>
          <w:lang w:eastAsia="zh-TW"/>
        </w:rPr>
      </w:pPr>
      <w:r w:rsidRPr="00131886">
        <w:rPr>
          <w:rFonts w:ascii="微軟正黑體" w:eastAsia="微軟正黑體" w:hAnsi="微軟正黑體"/>
          <w:lang w:eastAsia="zh-TW"/>
        </w:rPr>
        <w:t>LINE Ads Platform 廣告主驗證文件提交</w:t>
      </w:r>
      <w:r w:rsidR="00650EBE">
        <w:rPr>
          <w:rFonts w:ascii="微軟正黑體" w:eastAsia="微軟正黑體" w:hAnsi="微軟正黑體" w:hint="eastAsia"/>
          <w:lang w:eastAsia="zh-TW"/>
        </w:rPr>
        <w:t>說明</w:t>
      </w:r>
    </w:p>
    <w:p w14:paraId="7C141770" w14:textId="3C8E7B0B" w:rsidR="00894C16" w:rsidRPr="00894C16" w:rsidRDefault="00000000" w:rsidP="00DF245C">
      <w:pPr>
        <w:rPr>
          <w:rFonts w:ascii="微軟正黑體" w:eastAsia="微軟正黑體" w:hAnsi="微軟正黑體"/>
          <w:lang w:eastAsia="zh-TW"/>
        </w:rPr>
      </w:pPr>
      <w:r w:rsidRPr="00894C16">
        <w:rPr>
          <w:rFonts w:ascii="微軟正黑體" w:eastAsia="微軟正黑體" w:hAnsi="微軟正黑體"/>
          <w:lang w:eastAsia="zh-TW"/>
        </w:rPr>
        <w:t>請根據您的廣告主類型，提供相對應的文件並填寫以下資訊。</w:t>
      </w:r>
    </w:p>
    <w:p w14:paraId="70336B35" w14:textId="77777777" w:rsidR="00FD64DF" w:rsidRPr="00131886" w:rsidRDefault="00000000" w:rsidP="00DF245C">
      <w:pPr>
        <w:pStyle w:val="21"/>
        <w:rPr>
          <w:rFonts w:ascii="微軟正黑體" w:eastAsia="微軟正黑體" w:hAnsi="微軟正黑體"/>
          <w:lang w:eastAsia="zh-TW"/>
        </w:rPr>
      </w:pPr>
      <w:r w:rsidRPr="00131886">
        <w:rPr>
          <w:rFonts w:ascii="微軟正黑體" w:eastAsia="微軟正黑體" w:hAnsi="微軟正黑體"/>
          <w:lang w:eastAsia="zh-TW"/>
        </w:rPr>
        <w:t>所需文件清單</w:t>
      </w:r>
    </w:p>
    <w:p w14:paraId="595C2DFF" w14:textId="2692CBC2" w:rsidR="00C15297" w:rsidRPr="00F74DA7" w:rsidRDefault="00C15297" w:rsidP="00C15297">
      <w:pPr>
        <w:spacing w:line="300" w:lineRule="exact"/>
        <w:rPr>
          <w:rFonts w:ascii="冬青黑體簡體中文 W3" w:eastAsia="冬青黑體簡體中文 W3" w:hAnsi="冬青黑體簡體中文 W3"/>
          <w:sz w:val="16"/>
          <w:szCs w:val="16"/>
          <w:lang w:eastAsia="zh-TW"/>
        </w:rPr>
      </w:pPr>
      <w:r>
        <w:rPr>
          <w:rFonts w:ascii="冬青黑體簡體中文 W3" w:eastAsia="冬青黑體簡體中文 W3" w:hAnsi="冬青黑體簡體中文 W3" w:hint="eastAsia"/>
          <w:sz w:val="16"/>
          <w:szCs w:val="16"/>
          <w:lang w:eastAsia="zh-TW"/>
        </w:rPr>
        <w:t>再繳交身份驗證文件前，</w:t>
      </w:r>
      <w:r w:rsidRPr="00F74DA7">
        <w:rPr>
          <w:rFonts w:ascii="冬青黑體簡體中文 W3" w:eastAsia="冬青黑體簡體中文 W3" w:hAnsi="冬青黑體簡體中文 W3" w:hint="eastAsia"/>
          <w:sz w:val="16"/>
          <w:szCs w:val="16"/>
          <w:lang w:eastAsia="zh-TW"/>
        </w:rPr>
        <w:t>先</w:t>
      </w:r>
      <w:r>
        <w:rPr>
          <w:rFonts w:ascii="冬青黑體簡體中文 W3" w:eastAsia="冬青黑體簡體中文 W3" w:hAnsi="冬青黑體簡體中文 W3" w:hint="eastAsia"/>
          <w:sz w:val="16"/>
          <w:szCs w:val="16"/>
          <w:lang w:eastAsia="zh-TW"/>
        </w:rPr>
        <w:t>來</w:t>
      </w:r>
      <w:r w:rsidRPr="00F74DA7">
        <w:rPr>
          <w:rFonts w:ascii="冬青黑體簡體中文 W3" w:eastAsia="冬青黑體簡體中文 W3" w:hAnsi="冬青黑體簡體中文 W3" w:hint="eastAsia"/>
          <w:sz w:val="16"/>
          <w:szCs w:val="16"/>
          <w:lang w:eastAsia="zh-TW"/>
        </w:rPr>
        <w:t>釐清你的身份屬於哪一種呢？</w:t>
      </w:r>
      <w:r>
        <w:rPr>
          <w:rFonts w:ascii="冬青黑體簡體中文 W3" w:eastAsia="冬青黑體簡體中文 W3" w:hAnsi="冬青黑體簡體中文 W3" w:hint="eastAsia"/>
          <w:sz w:val="16"/>
          <w:szCs w:val="16"/>
          <w:lang w:eastAsia="zh-TW"/>
        </w:rPr>
        <w:t>（文件範例</w:t>
      </w:r>
      <w:r>
        <w:rPr>
          <w:rFonts w:ascii="冬青黑體簡體中文 W3" w:eastAsia="冬青黑體簡體中文 W3" w:hAnsi="冬青黑體簡體中文 W3"/>
          <w:sz w:val="16"/>
          <w:szCs w:val="16"/>
          <w:lang w:eastAsia="zh-TW"/>
        </w:rPr>
        <w:fldChar w:fldCharType="begin"/>
      </w:r>
      <w:r>
        <w:rPr>
          <w:rFonts w:ascii="冬青黑體簡體中文 W3" w:eastAsia="冬青黑體簡體中文 W3" w:hAnsi="冬青黑體簡體中文 W3" w:hint="eastAsia"/>
          <w:sz w:val="16"/>
          <w:szCs w:val="16"/>
          <w:lang w:eastAsia="zh-TW"/>
        </w:rPr>
        <w:instrText>HYPERLINK "https://vos.line-scdn.net/eiu-default/LAP%E5%BB%A3%E5%91%8A%E4%B8%BB%E8%BA%AB%E4%BB%BD%E9%A9%97%E8%AD%89/00-LAP-%20Advertiser_Identity%20Verification_document_reference_202503.jpg"</w:instrText>
      </w:r>
      <w:r>
        <w:rPr>
          <w:rFonts w:ascii="冬青黑體簡體中文 W3" w:eastAsia="冬青黑體簡體中文 W3" w:hAnsi="冬青黑體簡體中文 W3"/>
          <w:sz w:val="16"/>
          <w:szCs w:val="16"/>
          <w:lang w:eastAsia="zh-TW"/>
        </w:rPr>
      </w:r>
      <w:r>
        <w:rPr>
          <w:rFonts w:ascii="冬青黑體簡體中文 W3" w:eastAsia="冬青黑體簡體中文 W3" w:hAnsi="冬青黑體簡體中文 W3"/>
          <w:sz w:val="16"/>
          <w:szCs w:val="16"/>
          <w:lang w:eastAsia="zh-TW"/>
        </w:rPr>
        <w:fldChar w:fldCharType="separate"/>
      </w:r>
      <w:r w:rsidRPr="00C15297">
        <w:rPr>
          <w:rStyle w:val="affb"/>
          <w:rFonts w:ascii="冬青黑體簡體中文 W3" w:eastAsia="冬青黑體簡體中文 W3" w:hAnsi="冬青黑體簡體中文 W3" w:hint="eastAsia"/>
          <w:sz w:val="16"/>
          <w:szCs w:val="16"/>
          <w:lang w:eastAsia="zh-TW"/>
        </w:rPr>
        <w:t>請點選此</w:t>
      </w:r>
      <w:r>
        <w:rPr>
          <w:rFonts w:ascii="冬青黑體簡體中文 W3" w:eastAsia="冬青黑體簡體中文 W3" w:hAnsi="冬青黑體簡體中文 W3"/>
          <w:sz w:val="16"/>
          <w:szCs w:val="16"/>
          <w:lang w:eastAsia="zh-TW"/>
        </w:rPr>
        <w:fldChar w:fldCharType="end"/>
      </w:r>
      <w:r>
        <w:rPr>
          <w:rFonts w:ascii="冬青黑體簡體中文 W3" w:eastAsia="冬青黑體簡體中文 W3" w:hAnsi="冬青黑體簡體中文 W3" w:hint="eastAsia"/>
          <w:sz w:val="16"/>
          <w:szCs w:val="16"/>
          <w:lang w:eastAsia="zh-TW"/>
        </w:rPr>
        <w:t>參考）</w:t>
      </w:r>
    </w:p>
    <w:tbl>
      <w:tblPr>
        <w:tblStyle w:val="aff2"/>
        <w:tblW w:w="10774" w:type="dxa"/>
        <w:tblInd w:w="-1068" w:type="dxa"/>
        <w:tblLook w:val="04A0" w:firstRow="1" w:lastRow="0" w:firstColumn="1" w:lastColumn="0" w:noHBand="0" w:noVBand="1"/>
      </w:tblPr>
      <w:tblGrid>
        <w:gridCol w:w="3178"/>
        <w:gridCol w:w="1500"/>
        <w:gridCol w:w="3969"/>
        <w:gridCol w:w="2127"/>
      </w:tblGrid>
      <w:tr w:rsidR="00C15297" w:rsidRPr="00F74DA7" w14:paraId="60EDEC0D" w14:textId="77777777" w:rsidTr="00D4751A">
        <w:tc>
          <w:tcPr>
            <w:tcW w:w="3178" w:type="dxa"/>
            <w:shd w:val="clear" w:color="auto" w:fill="00B0F0"/>
            <w:vAlign w:val="center"/>
          </w:tcPr>
          <w:p w14:paraId="6F57C976" w14:textId="77777777" w:rsidR="00C15297" w:rsidRPr="00C15297" w:rsidRDefault="00C15297" w:rsidP="008A095F">
            <w:pPr>
              <w:spacing w:line="300" w:lineRule="exact"/>
              <w:jc w:val="both"/>
              <w:rPr>
                <w:rFonts w:ascii="微軟正黑體" w:eastAsia="微軟正黑體" w:hAnsi="微軟正黑體" w:cs="Times New Roman"/>
                <w:b/>
                <w:bCs/>
                <w:sz w:val="16"/>
                <w:szCs w:val="16"/>
                <w:lang w:eastAsia="zh-TW"/>
              </w:rPr>
            </w:pPr>
            <w:r w:rsidRPr="00C15297">
              <w:rPr>
                <w:rFonts w:ascii="微軟正黑體" w:eastAsia="微軟正黑體" w:hAnsi="微軟正黑體" w:cs="Times New Roman" w:hint="eastAsia"/>
                <w:b/>
                <w:bCs/>
                <w:sz w:val="16"/>
                <w:szCs w:val="16"/>
                <w:lang w:eastAsia="zh-TW"/>
              </w:rPr>
              <w:t>申請廣告帳號者身份</w:t>
            </w:r>
          </w:p>
        </w:tc>
        <w:tc>
          <w:tcPr>
            <w:tcW w:w="1500" w:type="dxa"/>
            <w:shd w:val="clear" w:color="auto" w:fill="00B0F0"/>
            <w:vAlign w:val="center"/>
          </w:tcPr>
          <w:p w14:paraId="15D8AEFA" w14:textId="77777777" w:rsidR="00C15297" w:rsidRPr="00C15297" w:rsidRDefault="00C15297" w:rsidP="008A095F">
            <w:pPr>
              <w:spacing w:line="300" w:lineRule="exact"/>
              <w:rPr>
                <w:rFonts w:ascii="微軟正黑體" w:eastAsia="微軟正黑體" w:hAnsi="微軟正黑體" w:cs="Times New Roman"/>
                <w:b/>
                <w:bCs/>
                <w:sz w:val="16"/>
                <w:szCs w:val="16"/>
                <w:lang w:eastAsia="zh-TW"/>
              </w:rPr>
            </w:pPr>
            <w:r w:rsidRPr="00C15297">
              <w:rPr>
                <w:rFonts w:ascii="微軟正黑體" w:eastAsia="微軟正黑體" w:hAnsi="微軟正黑體" w:cs="Times New Roman" w:hint="eastAsia"/>
                <w:b/>
                <w:bCs/>
                <w:sz w:val="16"/>
                <w:szCs w:val="16"/>
                <w:lang w:eastAsia="zh-TW"/>
              </w:rPr>
              <w:t>廣告主所屬國家</w:t>
            </w:r>
          </w:p>
        </w:tc>
        <w:tc>
          <w:tcPr>
            <w:tcW w:w="3969" w:type="dxa"/>
            <w:shd w:val="clear" w:color="auto" w:fill="00B0F0"/>
            <w:vAlign w:val="center"/>
          </w:tcPr>
          <w:p w14:paraId="34BD7115" w14:textId="77777777" w:rsidR="00C15297" w:rsidRPr="00C15297" w:rsidRDefault="00C15297" w:rsidP="008A095F">
            <w:pPr>
              <w:spacing w:line="300" w:lineRule="exact"/>
              <w:jc w:val="both"/>
              <w:rPr>
                <w:rFonts w:ascii="微軟正黑體" w:eastAsia="微軟正黑體" w:hAnsi="微軟正黑體" w:cs="Times New Roman"/>
                <w:b/>
                <w:bCs/>
                <w:sz w:val="16"/>
                <w:szCs w:val="16"/>
                <w:lang w:eastAsia="zh-TW"/>
              </w:rPr>
            </w:pPr>
            <w:r w:rsidRPr="00C15297">
              <w:rPr>
                <w:rFonts w:ascii="微軟正黑體" w:eastAsia="微軟正黑體" w:hAnsi="微軟正黑體" w:cs="Times New Roman" w:hint="eastAsia"/>
                <w:b/>
                <w:bCs/>
                <w:sz w:val="16"/>
                <w:szCs w:val="16"/>
                <w:lang w:eastAsia="zh-TW"/>
              </w:rPr>
              <w:t>必要提供之文件</w:t>
            </w:r>
          </w:p>
        </w:tc>
        <w:tc>
          <w:tcPr>
            <w:tcW w:w="2127" w:type="dxa"/>
            <w:shd w:val="clear" w:color="auto" w:fill="00B0F0"/>
          </w:tcPr>
          <w:p w14:paraId="62A7F84F" w14:textId="77777777" w:rsidR="00C15297" w:rsidRPr="00C15297" w:rsidRDefault="00C15297" w:rsidP="008A095F">
            <w:pPr>
              <w:spacing w:line="300" w:lineRule="exact"/>
              <w:jc w:val="both"/>
              <w:rPr>
                <w:rFonts w:ascii="微軟正黑體" w:eastAsia="微軟正黑體" w:hAnsi="微軟正黑體" w:cs="Times New Roman"/>
                <w:b/>
                <w:bCs/>
                <w:sz w:val="16"/>
                <w:szCs w:val="16"/>
              </w:rPr>
            </w:pPr>
            <w:r w:rsidRPr="00C15297">
              <w:rPr>
                <w:rFonts w:ascii="微軟正黑體" w:eastAsia="微軟正黑體" w:hAnsi="微軟正黑體" w:cs="Times New Roman" w:hint="eastAsia"/>
                <w:b/>
                <w:bCs/>
                <w:sz w:val="16"/>
                <w:szCs w:val="16"/>
                <w:lang w:eastAsia="zh-TW"/>
              </w:rPr>
              <w:t>備註</w:t>
            </w:r>
          </w:p>
        </w:tc>
      </w:tr>
      <w:tr w:rsidR="00C15297" w:rsidRPr="00F74DA7" w14:paraId="2088565A" w14:textId="77777777" w:rsidTr="00D4751A">
        <w:trPr>
          <w:trHeight w:val="436"/>
        </w:trPr>
        <w:tc>
          <w:tcPr>
            <w:tcW w:w="3178" w:type="dxa"/>
            <w:vMerge w:val="restart"/>
            <w:vAlign w:val="center"/>
          </w:tcPr>
          <w:p w14:paraId="2285AA82" w14:textId="77777777" w:rsidR="00C15297" w:rsidRPr="00C15297" w:rsidRDefault="00C15297" w:rsidP="008A095F">
            <w:pPr>
              <w:spacing w:line="300" w:lineRule="exact"/>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hint="eastAsia"/>
                <w:b/>
                <w:bCs/>
                <w:sz w:val="16"/>
                <w:szCs w:val="16"/>
                <w:lang w:eastAsia="zh-TW"/>
              </w:rPr>
              <w:t>你是</w:t>
            </w:r>
            <w:r w:rsidRPr="00C15297">
              <w:rPr>
                <w:rFonts w:ascii="微軟正黑體" w:eastAsia="微軟正黑體" w:hAnsi="微軟正黑體" w:cs="Times New Roman"/>
                <w:b/>
                <w:bCs/>
                <w:sz w:val="16"/>
                <w:szCs w:val="16"/>
                <w:lang w:eastAsia="zh-TW"/>
              </w:rPr>
              <w:t>法人公司</w:t>
            </w:r>
            <w:r w:rsidRPr="00C15297">
              <w:rPr>
                <w:rFonts w:ascii="微軟正黑體" w:eastAsia="微軟正黑體" w:hAnsi="微軟正黑體" w:cs="Times New Roman" w:hint="eastAsia"/>
                <w:b/>
                <w:bCs/>
                <w:sz w:val="16"/>
                <w:szCs w:val="16"/>
                <w:lang w:eastAsia="zh-TW"/>
              </w:rPr>
              <w:t>，預計幫自己的公司申請廣告帳號，並且將由公司支付廣告費用。</w:t>
            </w:r>
            <w:r w:rsidRPr="00C15297">
              <w:rPr>
                <w:rFonts w:ascii="微軟正黑體" w:eastAsia="微軟正黑體" w:hAnsi="微軟正黑體" w:cs="Times New Roman"/>
                <w:b/>
                <w:bCs/>
                <w:sz w:val="16"/>
                <w:szCs w:val="16"/>
                <w:lang w:eastAsia="zh-TW"/>
              </w:rPr>
              <w:br/>
            </w:r>
            <w:r w:rsidRPr="00C15297">
              <w:rPr>
                <w:rFonts w:ascii="微軟正黑體" w:eastAsia="微軟正黑體" w:hAnsi="微軟正黑體" w:cs="Times New Roman"/>
                <w:sz w:val="16"/>
                <w:szCs w:val="16"/>
                <w:lang w:eastAsia="zh-TW"/>
              </w:rPr>
              <w:br/>
              <w:t>(e.g. A</w:t>
            </w:r>
            <w:r w:rsidRPr="00C15297">
              <w:rPr>
                <w:rFonts w:ascii="微軟正黑體" w:eastAsia="微軟正黑體" w:hAnsi="微軟正黑體" w:cs="Times New Roman" w:hint="eastAsia"/>
                <w:sz w:val="16"/>
                <w:szCs w:val="16"/>
                <w:lang w:eastAsia="zh-TW"/>
              </w:rPr>
              <w:t>公司自己申請</w:t>
            </w:r>
            <w:r w:rsidRPr="00C15297">
              <w:rPr>
                <w:rFonts w:ascii="微軟正黑體" w:eastAsia="微軟正黑體" w:hAnsi="微軟正黑體" w:cs="Times New Roman"/>
                <w:sz w:val="16"/>
                <w:szCs w:val="16"/>
                <w:lang w:eastAsia="zh-TW"/>
              </w:rPr>
              <w:t>A</w:t>
            </w:r>
            <w:r w:rsidRPr="00C15297">
              <w:rPr>
                <w:rFonts w:ascii="微軟正黑體" w:eastAsia="微軟正黑體" w:hAnsi="微軟正黑體" w:cs="Times New Roman" w:hint="eastAsia"/>
                <w:sz w:val="16"/>
                <w:szCs w:val="16"/>
                <w:lang w:eastAsia="zh-TW"/>
              </w:rPr>
              <w:t>公司的廣告帳號，並且由</w:t>
            </w:r>
            <w:r w:rsidRPr="00C15297">
              <w:rPr>
                <w:rFonts w:ascii="微軟正黑體" w:eastAsia="微軟正黑體" w:hAnsi="微軟正黑體" w:cs="Times New Roman"/>
                <w:sz w:val="16"/>
                <w:szCs w:val="16"/>
                <w:lang w:eastAsia="zh-TW"/>
              </w:rPr>
              <w:t>A</w:t>
            </w:r>
            <w:r w:rsidRPr="00C15297">
              <w:rPr>
                <w:rFonts w:ascii="微軟正黑體" w:eastAsia="微軟正黑體" w:hAnsi="微軟正黑體" w:cs="Times New Roman" w:hint="eastAsia"/>
                <w:sz w:val="16"/>
                <w:szCs w:val="16"/>
                <w:lang w:eastAsia="zh-TW"/>
              </w:rPr>
              <w:t>公司支付廣告費用。</w:t>
            </w:r>
            <w:r w:rsidRPr="00C15297">
              <w:rPr>
                <w:rFonts w:ascii="微軟正黑體" w:eastAsia="微軟正黑體" w:hAnsi="微軟正黑體" w:cs="Times New Roman"/>
                <w:sz w:val="16"/>
                <w:szCs w:val="16"/>
                <w:lang w:eastAsia="zh-TW"/>
              </w:rPr>
              <w:t>)</w:t>
            </w:r>
          </w:p>
        </w:tc>
        <w:tc>
          <w:tcPr>
            <w:tcW w:w="1500" w:type="dxa"/>
            <w:vAlign w:val="center"/>
          </w:tcPr>
          <w:p w14:paraId="7CEAF365"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0000" w:themeColor="text1"/>
                <w:sz w:val="16"/>
                <w:szCs w:val="16"/>
                <w:lang w:eastAsia="zh-TW"/>
              </w:rPr>
            </w:pPr>
            <w:r w:rsidRPr="00C15297">
              <w:rPr>
                <w:rFonts w:ascii="微軟正黑體" w:eastAsia="微軟正黑體" w:hAnsi="微軟正黑體" w:cs="Times New Roman" w:hint="eastAsia"/>
                <w:color w:val="000000" w:themeColor="text1"/>
                <w:sz w:val="16"/>
                <w:szCs w:val="16"/>
                <w:lang w:eastAsia="zh-TW"/>
              </w:rPr>
              <w:t>台灣</w:t>
            </w:r>
          </w:p>
        </w:tc>
        <w:tc>
          <w:tcPr>
            <w:tcW w:w="3969" w:type="dxa"/>
            <w:vAlign w:val="center"/>
          </w:tcPr>
          <w:p w14:paraId="5C887668"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文件一、公司法人</w:t>
            </w:r>
            <w:r w:rsidRPr="00C15297">
              <w:rPr>
                <w:rFonts w:ascii="微軟正黑體" w:eastAsia="微軟正黑體" w:hAnsi="微軟正黑體" w:cs="Times New Roman"/>
                <w:b/>
                <w:bCs/>
                <w:color w:val="00B050"/>
                <w:sz w:val="16"/>
                <w:szCs w:val="16"/>
                <w:lang w:eastAsia="zh-TW"/>
              </w:rPr>
              <w:t>證明文件(</w:t>
            </w:r>
            <w:r w:rsidRPr="00C15297">
              <w:rPr>
                <w:rFonts w:ascii="微軟正黑體" w:eastAsia="微軟正黑體" w:hAnsi="微軟正黑體" w:cs="Times New Roman" w:hint="eastAsia"/>
                <w:b/>
                <w:bCs/>
                <w:color w:val="00B050"/>
                <w:sz w:val="16"/>
                <w:szCs w:val="16"/>
                <w:lang w:eastAsia="zh-TW"/>
              </w:rPr>
              <w:t>擇一即可</w:t>
            </w:r>
            <w:r w:rsidRPr="00C15297">
              <w:rPr>
                <w:rFonts w:ascii="微軟正黑體" w:eastAsia="微軟正黑體" w:hAnsi="微軟正黑體" w:cs="Times New Roman"/>
                <w:b/>
                <w:bCs/>
                <w:color w:val="00B050"/>
                <w:sz w:val="16"/>
                <w:szCs w:val="16"/>
                <w:lang w:eastAsia="zh-TW"/>
              </w:rPr>
              <w:t>)</w:t>
            </w:r>
          </w:p>
          <w:p w14:paraId="7A335243"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sz w:val="16"/>
                <w:szCs w:val="16"/>
                <w:lang w:eastAsia="zh-TW"/>
              </w:rPr>
              <w:t>例如</w:t>
            </w:r>
            <w:r w:rsidRPr="00C15297">
              <w:rPr>
                <w:rFonts w:ascii="微軟正黑體" w:eastAsia="微軟正黑體" w:hAnsi="微軟正黑體" w:cs="Times New Roman" w:hint="eastAsia"/>
                <w:sz w:val="16"/>
                <w:szCs w:val="16"/>
                <w:lang w:eastAsia="zh-TW"/>
              </w:rPr>
              <w:t>：</w:t>
            </w:r>
            <w:r w:rsidRPr="00C15297">
              <w:rPr>
                <w:rFonts w:ascii="微軟正黑體" w:eastAsia="微軟正黑體" w:hAnsi="微軟正黑體" w:cs="Times New Roman"/>
                <w:sz w:val="16"/>
                <w:szCs w:val="16"/>
                <w:lang w:eastAsia="zh-TW"/>
              </w:rPr>
              <w:t>工商憑證、商業登記證明文件或其他具有台灣</w:t>
            </w:r>
          </w:p>
          <w:p w14:paraId="1DE7D66B"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sz w:val="16"/>
                <w:szCs w:val="16"/>
                <w:lang w:eastAsia="zh-TW"/>
              </w:rPr>
              <w:t>案效力的證明文件</w:t>
            </w:r>
            <w:r w:rsidRPr="00C15297">
              <w:rPr>
                <w:rFonts w:ascii="微軟正黑體" w:eastAsia="微軟正黑體" w:hAnsi="微軟正黑體" w:cs="Times New Roman" w:hint="eastAsia"/>
                <w:sz w:val="16"/>
                <w:szCs w:val="16"/>
                <w:lang w:eastAsia="zh-TW"/>
              </w:rPr>
              <w:t>。</w:t>
            </w:r>
          </w:p>
          <w:p w14:paraId="2621A75B" w14:textId="77777777" w:rsidR="00C9661C" w:rsidRDefault="00C15297" w:rsidP="00C9661C">
            <w:pPr>
              <w:tabs>
                <w:tab w:val="num" w:pos="360"/>
              </w:tabs>
              <w:spacing w:line="300" w:lineRule="exact"/>
              <w:ind w:left="360" w:hanging="360"/>
              <w:contextualSpacing/>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文件二、身份驗證授權書</w:t>
            </w:r>
          </w:p>
          <w:p w14:paraId="085A6448" w14:textId="17B0337D" w:rsidR="00C15297" w:rsidRPr="00C9661C" w:rsidRDefault="00C9661C" w:rsidP="00C9661C">
            <w:pPr>
              <w:tabs>
                <w:tab w:val="num" w:pos="360"/>
              </w:tabs>
              <w:spacing w:line="300" w:lineRule="exact"/>
              <w:ind w:left="360" w:hanging="360"/>
              <w:contextualSpacing/>
              <w:rPr>
                <w:rFonts w:ascii="微軟正黑體" w:eastAsia="微軟正黑體" w:hAnsi="微軟正黑體" w:cs="Times New Roman" w:hint="eastAsia"/>
                <w:i/>
                <w:iCs/>
                <w:color w:val="00B050"/>
                <w:sz w:val="15"/>
                <w:szCs w:val="15"/>
                <w:lang w:eastAsia="zh-TW"/>
              </w:rPr>
            </w:pPr>
            <w:r w:rsidRPr="00C15297">
              <w:rPr>
                <w:rFonts w:ascii="微軟正黑體" w:eastAsia="微軟正黑體" w:hAnsi="微軟正黑體" w:cs="Times New Roman"/>
                <w:i/>
                <w:iCs/>
                <w:color w:val="C00000"/>
                <w:sz w:val="15"/>
                <w:szCs w:val="15"/>
                <w:lang w:eastAsia="zh-TW"/>
              </w:rPr>
              <w:t>*</w:t>
            </w:r>
            <w:r>
              <w:rPr>
                <w:rFonts w:ascii="微軟正黑體" w:eastAsia="微軟正黑體" w:hAnsi="微軟正黑體" w:cs="Times New Roman" w:hint="eastAsia"/>
                <w:i/>
                <w:iCs/>
                <w:color w:val="C00000"/>
                <w:sz w:val="15"/>
                <w:szCs w:val="15"/>
                <w:lang w:eastAsia="zh-TW"/>
              </w:rPr>
              <w:t>以上</w:t>
            </w:r>
            <w:r>
              <w:rPr>
                <w:rFonts w:ascii="微軟正黑體" w:eastAsia="微軟正黑體" w:hAnsi="微軟正黑體" w:cs="Times New Roman"/>
                <w:i/>
                <w:iCs/>
                <w:color w:val="C00000"/>
                <w:sz w:val="15"/>
                <w:szCs w:val="15"/>
                <w:lang w:eastAsia="zh-TW"/>
              </w:rPr>
              <w:t>2</w:t>
            </w:r>
            <w:r>
              <w:rPr>
                <w:rFonts w:ascii="微軟正黑體" w:eastAsia="微軟正黑體" w:hAnsi="微軟正黑體" w:cs="Times New Roman" w:hint="eastAsia"/>
                <w:i/>
                <w:iCs/>
                <w:color w:val="C00000"/>
                <w:sz w:val="15"/>
                <w:szCs w:val="15"/>
                <w:lang w:eastAsia="zh-TW"/>
              </w:rPr>
              <w:t>份</w:t>
            </w:r>
            <w:r w:rsidRPr="00C15297">
              <w:rPr>
                <w:rFonts w:ascii="微軟正黑體" w:eastAsia="微軟正黑體" w:hAnsi="微軟正黑體" w:cs="Times New Roman" w:hint="eastAsia"/>
                <w:i/>
                <w:iCs/>
                <w:color w:val="C00000"/>
                <w:sz w:val="15"/>
                <w:szCs w:val="15"/>
                <w:lang w:eastAsia="zh-TW"/>
              </w:rPr>
              <w:t>文件上</w:t>
            </w:r>
            <w:r>
              <w:rPr>
                <w:rFonts w:ascii="微軟正黑體" w:eastAsia="微軟正黑體" w:hAnsi="微軟正黑體" w:cs="Times New Roman" w:hint="eastAsia"/>
                <w:i/>
                <w:iCs/>
                <w:color w:val="C00000"/>
                <w:sz w:val="15"/>
                <w:szCs w:val="15"/>
                <w:lang w:eastAsia="zh-TW"/>
              </w:rPr>
              <w:t>皆</w:t>
            </w:r>
            <w:r w:rsidRPr="00C15297">
              <w:rPr>
                <w:rFonts w:ascii="微軟正黑體" w:eastAsia="微軟正黑體" w:hAnsi="微軟正黑體" w:cs="Times New Roman" w:hint="eastAsia"/>
                <w:i/>
                <w:iCs/>
                <w:color w:val="C00000"/>
                <w:sz w:val="15"/>
                <w:szCs w:val="15"/>
                <w:lang w:eastAsia="zh-TW"/>
              </w:rPr>
              <w:t>務必需用印公司大小章</w:t>
            </w:r>
          </w:p>
        </w:tc>
        <w:tc>
          <w:tcPr>
            <w:tcW w:w="2127" w:type="dxa"/>
            <w:vMerge w:val="restart"/>
            <w:vAlign w:val="center"/>
          </w:tcPr>
          <w:p w14:paraId="0EC5CF63" w14:textId="77777777" w:rsidR="00C15297" w:rsidRPr="00C15297" w:rsidRDefault="00C15297" w:rsidP="00C15297">
            <w:pPr>
              <w:pStyle w:val="ae"/>
              <w:numPr>
                <w:ilvl w:val="0"/>
                <w:numId w:val="14"/>
              </w:numPr>
              <w:spacing w:line="300" w:lineRule="exact"/>
              <w:jc w:val="both"/>
              <w:rPr>
                <w:rFonts w:ascii="微軟正黑體" w:eastAsia="微軟正黑體" w:hAnsi="微軟正黑體" w:cs="Times New Roman"/>
                <w:color w:val="000000" w:themeColor="text1"/>
                <w:sz w:val="16"/>
                <w:szCs w:val="16"/>
                <w:lang w:eastAsia="zh-TW"/>
              </w:rPr>
            </w:pPr>
            <w:r w:rsidRPr="00C15297">
              <w:rPr>
                <w:rFonts w:ascii="微軟正黑體" w:eastAsia="微軟正黑體" w:hAnsi="微軟正黑體" w:cs="Times New Roman" w:hint="eastAsia"/>
                <w:color w:val="000000" w:themeColor="text1"/>
                <w:sz w:val="16"/>
                <w:szCs w:val="16"/>
                <w:lang w:eastAsia="zh-TW"/>
              </w:rPr>
              <w:t>此處文件一中的「公司法人」皆為指</w:t>
            </w:r>
            <w:r w:rsidRPr="00C15297">
              <w:rPr>
                <w:rFonts w:ascii="微軟正黑體" w:eastAsia="微軟正黑體" w:hAnsi="微軟正黑體" w:cs="Times New Roman"/>
                <w:color w:val="000000" w:themeColor="text1"/>
                <w:sz w:val="16"/>
                <w:szCs w:val="16"/>
                <w:lang w:eastAsia="zh-TW"/>
              </w:rPr>
              <w:t>A</w:t>
            </w:r>
            <w:r w:rsidRPr="00C15297">
              <w:rPr>
                <w:rFonts w:ascii="微軟正黑體" w:eastAsia="微軟正黑體" w:hAnsi="微軟正黑體" w:cs="Times New Roman" w:hint="eastAsia"/>
                <w:color w:val="000000" w:themeColor="text1"/>
                <w:sz w:val="16"/>
                <w:szCs w:val="16"/>
                <w:lang w:eastAsia="zh-TW"/>
              </w:rPr>
              <w:t>公司。</w:t>
            </w:r>
          </w:p>
          <w:p w14:paraId="55B1C967" w14:textId="77777777" w:rsidR="00C15297" w:rsidRPr="00C15297" w:rsidRDefault="00C15297" w:rsidP="008A095F">
            <w:pPr>
              <w:tabs>
                <w:tab w:val="num" w:pos="360"/>
              </w:tabs>
              <w:spacing w:line="300" w:lineRule="exact"/>
              <w:jc w:val="both"/>
              <w:rPr>
                <w:rFonts w:ascii="微軟正黑體" w:eastAsia="微軟正黑體" w:hAnsi="微軟正黑體" w:cs="Times New Roman"/>
                <w:color w:val="000000" w:themeColor="text1"/>
                <w:sz w:val="16"/>
                <w:szCs w:val="16"/>
                <w:lang w:eastAsia="zh-TW"/>
              </w:rPr>
            </w:pPr>
          </w:p>
        </w:tc>
      </w:tr>
      <w:tr w:rsidR="00C15297" w:rsidRPr="00F74DA7" w14:paraId="6A2125D1" w14:textId="77777777" w:rsidTr="00D4751A">
        <w:trPr>
          <w:trHeight w:val="435"/>
        </w:trPr>
        <w:tc>
          <w:tcPr>
            <w:tcW w:w="3178" w:type="dxa"/>
            <w:vMerge/>
            <w:vAlign w:val="center"/>
          </w:tcPr>
          <w:p w14:paraId="29657DAF" w14:textId="77777777" w:rsidR="00C15297" w:rsidRPr="00C15297" w:rsidRDefault="00C15297" w:rsidP="008A095F">
            <w:pPr>
              <w:spacing w:line="300" w:lineRule="exact"/>
              <w:jc w:val="both"/>
              <w:rPr>
                <w:rFonts w:ascii="微軟正黑體" w:eastAsia="微軟正黑體" w:hAnsi="微軟正黑體" w:cs="Times New Roman"/>
                <w:sz w:val="16"/>
                <w:szCs w:val="16"/>
                <w:lang w:eastAsia="zh-TW"/>
              </w:rPr>
            </w:pPr>
          </w:p>
        </w:tc>
        <w:tc>
          <w:tcPr>
            <w:tcW w:w="1500" w:type="dxa"/>
            <w:vAlign w:val="center"/>
          </w:tcPr>
          <w:p w14:paraId="359364E3"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0000" w:themeColor="text1"/>
                <w:sz w:val="16"/>
                <w:szCs w:val="16"/>
              </w:rPr>
            </w:pPr>
            <w:r w:rsidRPr="00C15297">
              <w:rPr>
                <w:rFonts w:ascii="微軟正黑體" w:eastAsia="微軟正黑體" w:hAnsi="微軟正黑體" w:cs="Times New Roman" w:hint="eastAsia"/>
                <w:color w:val="000000" w:themeColor="text1"/>
                <w:sz w:val="16"/>
                <w:szCs w:val="16"/>
                <w:lang w:eastAsia="zh-TW"/>
              </w:rPr>
              <w:t>海外</w:t>
            </w:r>
          </w:p>
        </w:tc>
        <w:tc>
          <w:tcPr>
            <w:tcW w:w="3969" w:type="dxa"/>
            <w:vAlign w:val="center"/>
          </w:tcPr>
          <w:p w14:paraId="729228C9"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文件一、</w:t>
            </w:r>
            <w:r w:rsidRPr="00C15297">
              <w:rPr>
                <w:rFonts w:ascii="微軟正黑體" w:eastAsia="微軟正黑體" w:hAnsi="微軟正黑體" w:cs="Times New Roman"/>
                <w:b/>
                <w:bCs/>
                <w:color w:val="00B050"/>
                <w:sz w:val="16"/>
                <w:szCs w:val="16"/>
                <w:lang w:eastAsia="zh-TW"/>
              </w:rPr>
              <w:t>具有當地立案效力的法人公司證明文件</w:t>
            </w:r>
          </w:p>
          <w:p w14:paraId="6C339C6E" w14:textId="77777777" w:rsidR="00C15297" w:rsidRPr="00C15297" w:rsidRDefault="00C15297" w:rsidP="008A095F">
            <w:pPr>
              <w:tabs>
                <w:tab w:val="num" w:pos="720"/>
              </w:tabs>
              <w:spacing w:line="300" w:lineRule="exact"/>
              <w:contextualSpacing/>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sz w:val="16"/>
                <w:szCs w:val="16"/>
                <w:lang w:eastAsia="zh-TW"/>
              </w:rPr>
              <w:t>例如當地政府核發的商業登記證明、營業執照等</w:t>
            </w:r>
            <w:r w:rsidRPr="00C15297">
              <w:rPr>
                <w:rFonts w:ascii="微軟正黑體" w:eastAsia="微軟正黑體" w:hAnsi="微軟正黑體" w:cs="Times New Roman" w:hint="eastAsia"/>
                <w:sz w:val="16"/>
                <w:szCs w:val="16"/>
                <w:lang w:eastAsia="zh-TW"/>
              </w:rPr>
              <w:t>。</w:t>
            </w:r>
          </w:p>
          <w:p w14:paraId="51BB07EA" w14:textId="77777777" w:rsidR="00C9661C" w:rsidRDefault="00C15297" w:rsidP="00C9661C">
            <w:pPr>
              <w:tabs>
                <w:tab w:val="num" w:pos="360"/>
              </w:tabs>
              <w:spacing w:line="300" w:lineRule="exact"/>
              <w:ind w:left="360" w:hanging="360"/>
              <w:contextualSpacing/>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 xml:space="preserve">文件二、身份驗證授權書 </w:t>
            </w:r>
          </w:p>
          <w:p w14:paraId="1FF2238D" w14:textId="77777777" w:rsidR="00C9661C" w:rsidRDefault="00C9661C" w:rsidP="00C9661C">
            <w:pPr>
              <w:tabs>
                <w:tab w:val="num" w:pos="360"/>
              </w:tabs>
              <w:spacing w:line="300" w:lineRule="exact"/>
              <w:ind w:left="360" w:hanging="360"/>
              <w:contextualSpacing/>
              <w:rPr>
                <w:rFonts w:ascii="微軟正黑體" w:eastAsia="微軟正黑體" w:hAnsi="微軟正黑體" w:cs="Times New Roman"/>
                <w:i/>
                <w:iCs/>
                <w:color w:val="C00000"/>
                <w:sz w:val="15"/>
                <w:szCs w:val="15"/>
                <w:lang w:eastAsia="zh-TW"/>
              </w:rPr>
            </w:pPr>
            <w:r w:rsidRPr="00F72FBA">
              <w:rPr>
                <w:rFonts w:ascii="微軟正黑體" w:eastAsia="微軟正黑體" w:hAnsi="微軟正黑體" w:cs="Times New Roman"/>
                <w:i/>
                <w:iCs/>
                <w:color w:val="C00000"/>
                <w:sz w:val="15"/>
                <w:szCs w:val="15"/>
                <w:lang w:eastAsia="zh-TW"/>
              </w:rPr>
              <w:t>*若當地有適用的公司印章</w:t>
            </w:r>
            <w:r w:rsidRPr="00F72FBA">
              <w:rPr>
                <w:rFonts w:ascii="微軟正黑體" w:eastAsia="微軟正黑體" w:hAnsi="微軟正黑體" w:cs="Times New Roman" w:hint="eastAsia"/>
                <w:i/>
                <w:iCs/>
                <w:color w:val="C00000"/>
                <w:sz w:val="15"/>
                <w:szCs w:val="15"/>
                <w:lang w:eastAsia="zh-TW"/>
              </w:rPr>
              <w:t>制度，</w:t>
            </w:r>
            <w:r>
              <w:rPr>
                <w:rFonts w:ascii="微軟正黑體" w:eastAsia="微軟正黑體" w:hAnsi="微軟正黑體" w:cs="Times New Roman" w:hint="eastAsia"/>
                <w:i/>
                <w:iCs/>
                <w:color w:val="C00000"/>
                <w:sz w:val="15"/>
                <w:szCs w:val="15"/>
                <w:lang w:eastAsia="zh-TW"/>
              </w:rPr>
              <w:t>以上</w:t>
            </w:r>
            <w:r>
              <w:rPr>
                <w:rFonts w:ascii="微軟正黑體" w:eastAsia="微軟正黑體" w:hAnsi="微軟正黑體" w:cs="Times New Roman"/>
                <w:i/>
                <w:iCs/>
                <w:color w:val="C00000"/>
                <w:sz w:val="15"/>
                <w:szCs w:val="15"/>
                <w:lang w:eastAsia="zh-TW"/>
              </w:rPr>
              <w:t>2</w:t>
            </w:r>
            <w:r>
              <w:rPr>
                <w:rFonts w:ascii="微軟正黑體" w:eastAsia="微軟正黑體" w:hAnsi="微軟正黑體" w:cs="Times New Roman" w:hint="eastAsia"/>
                <w:i/>
                <w:iCs/>
                <w:color w:val="C00000"/>
                <w:sz w:val="15"/>
                <w:szCs w:val="15"/>
                <w:lang w:eastAsia="zh-TW"/>
              </w:rPr>
              <w:t>份</w:t>
            </w:r>
            <w:r w:rsidRPr="00C15297">
              <w:rPr>
                <w:rFonts w:ascii="微軟正黑體" w:eastAsia="微軟正黑體" w:hAnsi="微軟正黑體" w:cs="Times New Roman" w:hint="eastAsia"/>
                <w:i/>
                <w:iCs/>
                <w:color w:val="C00000"/>
                <w:sz w:val="15"/>
                <w:szCs w:val="15"/>
                <w:lang w:eastAsia="zh-TW"/>
              </w:rPr>
              <w:t>文件上</w:t>
            </w:r>
            <w:r>
              <w:rPr>
                <w:rFonts w:ascii="微軟正黑體" w:eastAsia="微軟正黑體" w:hAnsi="微軟正黑體" w:cs="Times New Roman" w:hint="eastAsia"/>
                <w:i/>
                <w:iCs/>
                <w:color w:val="C00000"/>
                <w:sz w:val="15"/>
                <w:szCs w:val="15"/>
                <w:lang w:eastAsia="zh-TW"/>
              </w:rPr>
              <w:t>皆</w:t>
            </w:r>
            <w:r w:rsidRPr="00C15297">
              <w:rPr>
                <w:rFonts w:ascii="微軟正黑體" w:eastAsia="微軟正黑體" w:hAnsi="微軟正黑體" w:cs="Times New Roman" w:hint="eastAsia"/>
                <w:i/>
                <w:iCs/>
                <w:color w:val="C00000"/>
                <w:sz w:val="15"/>
                <w:szCs w:val="15"/>
                <w:lang w:eastAsia="zh-TW"/>
              </w:rPr>
              <w:t>務必</w:t>
            </w:r>
          </w:p>
          <w:p w14:paraId="612B3446" w14:textId="5045C70D" w:rsidR="00C15297" w:rsidRPr="00C9661C" w:rsidRDefault="00C9661C" w:rsidP="00C9661C">
            <w:pPr>
              <w:tabs>
                <w:tab w:val="num" w:pos="360"/>
              </w:tabs>
              <w:spacing w:line="300" w:lineRule="exact"/>
              <w:ind w:left="360" w:hanging="360"/>
              <w:contextualSpacing/>
              <w:rPr>
                <w:rFonts w:ascii="微軟正黑體" w:eastAsia="微軟正黑體" w:hAnsi="微軟正黑體" w:cs="Times New Roman" w:hint="eastAsia"/>
                <w:i/>
                <w:iCs/>
                <w:color w:val="C00000"/>
                <w:sz w:val="15"/>
                <w:szCs w:val="15"/>
                <w:lang w:eastAsia="zh-TW"/>
              </w:rPr>
            </w:pPr>
            <w:r>
              <w:rPr>
                <w:rFonts w:ascii="微軟正黑體" w:eastAsia="微軟正黑體" w:hAnsi="微軟正黑體" w:cs="Times New Roman" w:hint="eastAsia"/>
                <w:i/>
                <w:iCs/>
                <w:color w:val="C00000"/>
                <w:sz w:val="15"/>
                <w:szCs w:val="15"/>
                <w:lang w:eastAsia="zh-TW"/>
              </w:rPr>
              <w:t>用印</w:t>
            </w:r>
            <w:r>
              <w:rPr>
                <w:rFonts w:ascii="微軟正黑體" w:eastAsia="微軟正黑體" w:hAnsi="微軟正黑體" w:cs="Times New Roman" w:hint="eastAsia"/>
                <w:i/>
                <w:iCs/>
                <w:color w:val="C00000"/>
                <w:sz w:val="15"/>
                <w:szCs w:val="15"/>
                <w:lang w:eastAsia="zh-TW"/>
              </w:rPr>
              <w:t>公司</w:t>
            </w:r>
            <w:r w:rsidRPr="00F72FBA">
              <w:rPr>
                <w:rFonts w:ascii="微軟正黑體" w:eastAsia="微軟正黑體" w:hAnsi="微軟正黑體" w:cs="Times New Roman" w:hint="eastAsia"/>
                <w:i/>
                <w:iCs/>
                <w:color w:val="C00000"/>
                <w:sz w:val="15"/>
                <w:szCs w:val="15"/>
                <w:lang w:eastAsia="zh-TW"/>
              </w:rPr>
              <w:t>章。</w:t>
            </w:r>
          </w:p>
        </w:tc>
        <w:tc>
          <w:tcPr>
            <w:tcW w:w="2127" w:type="dxa"/>
            <w:vMerge/>
          </w:tcPr>
          <w:p w14:paraId="51815831"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B050"/>
                <w:sz w:val="16"/>
                <w:szCs w:val="16"/>
                <w:lang w:eastAsia="zh-TW"/>
              </w:rPr>
            </w:pPr>
          </w:p>
        </w:tc>
      </w:tr>
      <w:tr w:rsidR="00C15297" w:rsidRPr="00F74DA7" w14:paraId="7DBF7D79" w14:textId="77777777" w:rsidTr="00D4751A">
        <w:trPr>
          <w:trHeight w:val="324"/>
        </w:trPr>
        <w:tc>
          <w:tcPr>
            <w:tcW w:w="3178" w:type="dxa"/>
            <w:shd w:val="clear" w:color="auto" w:fill="00B0F0"/>
            <w:vAlign w:val="center"/>
          </w:tcPr>
          <w:p w14:paraId="14B4B0D9" w14:textId="77777777" w:rsidR="00C15297" w:rsidRPr="00C15297" w:rsidRDefault="00C15297" w:rsidP="008A095F">
            <w:pPr>
              <w:spacing w:line="300" w:lineRule="exact"/>
              <w:jc w:val="both"/>
              <w:rPr>
                <w:rFonts w:ascii="微軟正黑體" w:eastAsia="微軟正黑體" w:hAnsi="微軟正黑體" w:cs="Times New Roman"/>
                <w:b/>
                <w:bCs/>
                <w:sz w:val="16"/>
                <w:szCs w:val="16"/>
              </w:rPr>
            </w:pPr>
            <w:r w:rsidRPr="00C15297">
              <w:rPr>
                <w:rFonts w:ascii="微軟正黑體" w:eastAsia="微軟正黑體" w:hAnsi="微軟正黑體" w:cs="Times New Roman" w:hint="eastAsia"/>
                <w:b/>
                <w:bCs/>
                <w:sz w:val="16"/>
                <w:szCs w:val="16"/>
                <w:lang w:eastAsia="zh-TW"/>
              </w:rPr>
              <w:t>申請廣告帳號者身份</w:t>
            </w:r>
          </w:p>
        </w:tc>
        <w:tc>
          <w:tcPr>
            <w:tcW w:w="1500" w:type="dxa"/>
            <w:shd w:val="clear" w:color="auto" w:fill="00B0F0"/>
            <w:vAlign w:val="center"/>
          </w:tcPr>
          <w:p w14:paraId="72F13A36"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0000" w:themeColor="text1"/>
                <w:sz w:val="16"/>
                <w:szCs w:val="16"/>
              </w:rPr>
            </w:pPr>
            <w:r w:rsidRPr="00C15297">
              <w:rPr>
                <w:rFonts w:ascii="微軟正黑體" w:eastAsia="微軟正黑體" w:hAnsi="微軟正黑體" w:cs="Times New Roman" w:hint="eastAsia"/>
                <w:b/>
                <w:bCs/>
                <w:sz w:val="16"/>
                <w:szCs w:val="16"/>
                <w:lang w:eastAsia="zh-TW"/>
              </w:rPr>
              <w:t>代操公司所屬國家</w:t>
            </w:r>
          </w:p>
        </w:tc>
        <w:tc>
          <w:tcPr>
            <w:tcW w:w="3969" w:type="dxa"/>
            <w:shd w:val="clear" w:color="auto" w:fill="00B0F0"/>
            <w:vAlign w:val="center"/>
          </w:tcPr>
          <w:p w14:paraId="2B533177"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sz w:val="16"/>
                <w:szCs w:val="16"/>
                <w:lang w:eastAsia="zh-TW"/>
              </w:rPr>
              <w:t>必要提供之文件</w:t>
            </w:r>
          </w:p>
        </w:tc>
        <w:tc>
          <w:tcPr>
            <w:tcW w:w="2127" w:type="dxa"/>
            <w:shd w:val="clear" w:color="auto" w:fill="00B0F0"/>
          </w:tcPr>
          <w:p w14:paraId="319D61D9"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rPr>
            </w:pPr>
            <w:r w:rsidRPr="00C15297">
              <w:rPr>
                <w:rFonts w:ascii="微軟正黑體" w:eastAsia="微軟正黑體" w:hAnsi="微軟正黑體" w:cs="Times New Roman" w:hint="eastAsia"/>
                <w:b/>
                <w:bCs/>
                <w:sz w:val="16"/>
                <w:szCs w:val="16"/>
                <w:lang w:eastAsia="zh-TW"/>
              </w:rPr>
              <w:t>備註</w:t>
            </w:r>
          </w:p>
        </w:tc>
      </w:tr>
      <w:tr w:rsidR="00C15297" w:rsidRPr="00F74DA7" w14:paraId="182B8F14" w14:textId="77777777" w:rsidTr="00D4751A">
        <w:trPr>
          <w:trHeight w:val="1549"/>
        </w:trPr>
        <w:tc>
          <w:tcPr>
            <w:tcW w:w="3178" w:type="dxa"/>
            <w:vMerge w:val="restart"/>
            <w:vAlign w:val="center"/>
          </w:tcPr>
          <w:p w14:paraId="363D7B47" w14:textId="77777777" w:rsidR="00C15297" w:rsidRPr="00C15297" w:rsidRDefault="00C15297" w:rsidP="008A095F">
            <w:pPr>
              <w:spacing w:line="300" w:lineRule="exact"/>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hint="eastAsia"/>
                <w:b/>
                <w:bCs/>
                <w:sz w:val="16"/>
                <w:szCs w:val="16"/>
                <w:lang w:eastAsia="zh-TW"/>
              </w:rPr>
              <w:t>你是代理商或第三方要協助客戶申請廣告帳號，並且將協助客戶代支付廣告費用。</w:t>
            </w:r>
            <w:r w:rsidRPr="00C15297">
              <w:rPr>
                <w:rFonts w:ascii="微軟正黑體" w:eastAsia="微軟正黑體" w:hAnsi="微軟正黑體" w:cs="Times New Roman" w:hint="eastAsia"/>
                <w:b/>
                <w:bCs/>
                <w:sz w:val="16"/>
                <w:szCs w:val="16"/>
                <w:lang w:eastAsia="zh-TW"/>
              </w:rPr>
              <w:br/>
            </w:r>
            <w:r w:rsidRPr="00C15297">
              <w:rPr>
                <w:rFonts w:ascii="微軟正黑體" w:eastAsia="微軟正黑體" w:hAnsi="微軟正黑體" w:cs="Times New Roman"/>
                <w:sz w:val="16"/>
                <w:szCs w:val="16"/>
                <w:lang w:eastAsia="zh-TW"/>
              </w:rPr>
              <w:br/>
              <w:t>(e.g. B</w:t>
            </w:r>
            <w:r w:rsidRPr="00C15297">
              <w:rPr>
                <w:rFonts w:ascii="微軟正黑體" w:eastAsia="微軟正黑體" w:hAnsi="微軟正黑體" w:cs="Times New Roman" w:hint="eastAsia"/>
                <w:sz w:val="16"/>
                <w:szCs w:val="16"/>
                <w:lang w:eastAsia="zh-TW"/>
              </w:rPr>
              <w:t>廣告公司要幫客戶A公司申請廣告帳號，並且由</w:t>
            </w:r>
            <w:r w:rsidRPr="00C15297">
              <w:rPr>
                <w:rFonts w:ascii="微軟正黑體" w:eastAsia="微軟正黑體" w:hAnsi="微軟正黑體" w:cs="Times New Roman"/>
                <w:sz w:val="16"/>
                <w:szCs w:val="16"/>
                <w:lang w:eastAsia="zh-TW"/>
              </w:rPr>
              <w:t>B</w:t>
            </w:r>
            <w:r w:rsidRPr="00C15297">
              <w:rPr>
                <w:rFonts w:ascii="微軟正黑體" w:eastAsia="微軟正黑體" w:hAnsi="微軟正黑體" w:cs="Times New Roman" w:hint="eastAsia"/>
                <w:sz w:val="16"/>
                <w:szCs w:val="16"/>
                <w:lang w:eastAsia="zh-TW"/>
              </w:rPr>
              <w:t>廣告公司幫客戶</w:t>
            </w:r>
            <w:r w:rsidRPr="00C15297">
              <w:rPr>
                <w:rFonts w:ascii="微軟正黑體" w:eastAsia="微軟正黑體" w:hAnsi="微軟正黑體" w:cs="Times New Roman"/>
                <w:sz w:val="16"/>
                <w:szCs w:val="16"/>
                <w:lang w:eastAsia="zh-TW"/>
              </w:rPr>
              <w:t>A</w:t>
            </w:r>
            <w:r w:rsidRPr="00C15297">
              <w:rPr>
                <w:rFonts w:ascii="微軟正黑體" w:eastAsia="微軟正黑體" w:hAnsi="微軟正黑體" w:cs="Times New Roman" w:hint="eastAsia"/>
                <w:sz w:val="16"/>
                <w:szCs w:val="16"/>
                <w:lang w:eastAsia="zh-TW"/>
              </w:rPr>
              <w:t>公司代支付廣告費用。)</w:t>
            </w:r>
          </w:p>
        </w:tc>
        <w:tc>
          <w:tcPr>
            <w:tcW w:w="1500" w:type="dxa"/>
            <w:vAlign w:val="center"/>
          </w:tcPr>
          <w:p w14:paraId="6FAF110E"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B050"/>
                <w:sz w:val="16"/>
                <w:szCs w:val="16"/>
                <w:lang w:eastAsia="zh-TW"/>
              </w:rPr>
            </w:pPr>
            <w:r w:rsidRPr="00C15297">
              <w:rPr>
                <w:rFonts w:ascii="微軟正黑體" w:eastAsia="微軟正黑體" w:hAnsi="微軟正黑體" w:cs="Times New Roman" w:hint="eastAsia"/>
                <w:color w:val="000000" w:themeColor="text1"/>
                <w:sz w:val="16"/>
                <w:szCs w:val="16"/>
                <w:lang w:eastAsia="zh-TW"/>
              </w:rPr>
              <w:t>台灣</w:t>
            </w:r>
          </w:p>
        </w:tc>
        <w:tc>
          <w:tcPr>
            <w:tcW w:w="3969" w:type="dxa"/>
            <w:vAlign w:val="center"/>
          </w:tcPr>
          <w:p w14:paraId="2A2E441E"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文件一、</w:t>
            </w:r>
            <w:r w:rsidRPr="00C15297">
              <w:rPr>
                <w:rFonts w:ascii="微軟正黑體" w:eastAsia="微軟正黑體" w:hAnsi="微軟正黑體" w:cs="Times New Roman"/>
                <w:b/>
                <w:bCs/>
                <w:color w:val="00B050"/>
                <w:sz w:val="16"/>
                <w:szCs w:val="16"/>
                <w:lang w:eastAsia="zh-TW"/>
              </w:rPr>
              <w:t>代操公司</w:t>
            </w:r>
            <w:r w:rsidRPr="00C15297">
              <w:rPr>
                <w:rFonts w:ascii="微軟正黑體" w:eastAsia="微軟正黑體" w:hAnsi="微軟正黑體" w:cs="Times New Roman" w:hint="eastAsia"/>
                <w:b/>
                <w:bCs/>
                <w:color w:val="00B050"/>
                <w:sz w:val="16"/>
                <w:szCs w:val="16"/>
                <w:lang w:eastAsia="zh-TW"/>
              </w:rPr>
              <w:t>的</w:t>
            </w:r>
            <w:r w:rsidRPr="00C15297">
              <w:rPr>
                <w:rFonts w:ascii="微軟正黑體" w:eastAsia="微軟正黑體" w:hAnsi="微軟正黑體" w:cs="Times New Roman"/>
                <w:b/>
                <w:bCs/>
                <w:color w:val="00B050"/>
                <w:sz w:val="16"/>
                <w:szCs w:val="16"/>
                <w:lang w:eastAsia="zh-TW"/>
              </w:rPr>
              <w:t>驗證文件 (</w:t>
            </w:r>
            <w:r w:rsidRPr="00C15297">
              <w:rPr>
                <w:rFonts w:ascii="微軟正黑體" w:eastAsia="微軟正黑體" w:hAnsi="微軟正黑體" w:cs="Times New Roman" w:hint="eastAsia"/>
                <w:b/>
                <w:bCs/>
                <w:color w:val="00B050"/>
                <w:sz w:val="16"/>
                <w:szCs w:val="16"/>
                <w:lang w:eastAsia="zh-TW"/>
              </w:rPr>
              <w:t>擇一即可</w:t>
            </w:r>
            <w:r w:rsidRPr="00C15297">
              <w:rPr>
                <w:rFonts w:ascii="微軟正黑體" w:eastAsia="微軟正黑體" w:hAnsi="微軟正黑體" w:cs="Times New Roman"/>
                <w:b/>
                <w:bCs/>
                <w:color w:val="00B050"/>
                <w:sz w:val="16"/>
                <w:szCs w:val="16"/>
                <w:lang w:eastAsia="zh-TW"/>
              </w:rPr>
              <w:t>)</w:t>
            </w:r>
          </w:p>
          <w:p w14:paraId="4BF7FA4E"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sz w:val="16"/>
                <w:szCs w:val="16"/>
                <w:lang w:eastAsia="zh-TW"/>
              </w:rPr>
              <w:t>例如</w:t>
            </w:r>
            <w:r w:rsidRPr="00C15297">
              <w:rPr>
                <w:rFonts w:ascii="微軟正黑體" w:eastAsia="微軟正黑體" w:hAnsi="微軟正黑體" w:cs="Times New Roman" w:hint="eastAsia"/>
                <w:sz w:val="16"/>
                <w:szCs w:val="16"/>
                <w:lang w:eastAsia="zh-TW"/>
              </w:rPr>
              <w:t>：</w:t>
            </w:r>
            <w:r w:rsidRPr="00C15297">
              <w:rPr>
                <w:rFonts w:ascii="微軟正黑體" w:eastAsia="微軟正黑體" w:hAnsi="微軟正黑體" w:cs="Times New Roman"/>
                <w:sz w:val="16"/>
                <w:szCs w:val="16"/>
                <w:lang w:eastAsia="zh-TW"/>
              </w:rPr>
              <w:t>工商憑證、商業登記證明文件或其他具有台灣</w:t>
            </w:r>
          </w:p>
          <w:p w14:paraId="034A6026"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sz w:val="16"/>
                <w:szCs w:val="16"/>
                <w:lang w:eastAsia="zh-TW"/>
              </w:rPr>
              <w:t>案效力的證明文件</w:t>
            </w:r>
            <w:r w:rsidRPr="00C15297">
              <w:rPr>
                <w:rFonts w:ascii="微軟正黑體" w:eastAsia="微軟正黑體" w:hAnsi="微軟正黑體" w:cs="Times New Roman" w:hint="eastAsia"/>
                <w:sz w:val="16"/>
                <w:szCs w:val="16"/>
                <w:lang w:eastAsia="zh-TW"/>
              </w:rPr>
              <w:t>。</w:t>
            </w:r>
          </w:p>
          <w:p w14:paraId="32C10F4E" w14:textId="77777777" w:rsidR="003927B1"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 xml:space="preserve">文件二、身份驗證授權書 </w:t>
            </w:r>
            <w:r w:rsidR="003927B1">
              <w:rPr>
                <w:rFonts w:ascii="微軟正黑體" w:eastAsia="微軟正黑體" w:hAnsi="微軟正黑體" w:cs="Times New Roman"/>
                <w:b/>
                <w:bCs/>
                <w:color w:val="00B050"/>
                <w:sz w:val="16"/>
                <w:szCs w:val="16"/>
                <w:lang w:eastAsia="zh-TW"/>
              </w:rPr>
              <w:t>(</w:t>
            </w:r>
            <w:r w:rsidR="003927B1">
              <w:rPr>
                <w:rFonts w:ascii="微軟正黑體" w:eastAsia="微軟正黑體" w:hAnsi="微軟正黑體" w:cs="Times New Roman" w:hint="eastAsia"/>
                <w:b/>
                <w:bCs/>
                <w:color w:val="00B050"/>
                <w:sz w:val="16"/>
                <w:szCs w:val="16"/>
                <w:lang w:eastAsia="zh-TW"/>
              </w:rPr>
              <w:t>可以以代操公司或是廣告</w:t>
            </w:r>
          </w:p>
          <w:p w14:paraId="247B771E" w14:textId="6DFA349B" w:rsidR="00C15297" w:rsidRPr="003927B1" w:rsidRDefault="003927B1" w:rsidP="008A095F">
            <w:pPr>
              <w:tabs>
                <w:tab w:val="num" w:pos="360"/>
              </w:tabs>
              <w:spacing w:line="300" w:lineRule="exact"/>
              <w:ind w:left="360" w:hanging="360"/>
              <w:contextualSpacing/>
              <w:jc w:val="both"/>
              <w:rPr>
                <w:rFonts w:ascii="微軟正黑體" w:eastAsia="微軟正黑體" w:hAnsi="微軟正黑體" w:cs="Times New Roman" w:hint="eastAsia"/>
                <w:b/>
                <w:bCs/>
                <w:color w:val="00B050"/>
                <w:sz w:val="16"/>
                <w:szCs w:val="16"/>
                <w:lang w:eastAsia="zh-TW"/>
              </w:rPr>
            </w:pPr>
            <w:r>
              <w:rPr>
                <w:rFonts w:ascii="微軟正黑體" w:eastAsia="微軟正黑體" w:hAnsi="微軟正黑體" w:cs="Times New Roman" w:hint="eastAsia"/>
                <w:b/>
                <w:bCs/>
                <w:color w:val="00B050"/>
                <w:sz w:val="16"/>
                <w:szCs w:val="16"/>
                <w:lang w:eastAsia="zh-TW"/>
              </w:rPr>
              <w:t>主公司名義擇一)</w:t>
            </w:r>
          </w:p>
          <w:p w14:paraId="4C6B116A" w14:textId="4CF3C748" w:rsidR="00C9661C" w:rsidRPr="00C9661C" w:rsidRDefault="00C9661C" w:rsidP="00C9661C">
            <w:pPr>
              <w:tabs>
                <w:tab w:val="num" w:pos="360"/>
              </w:tabs>
              <w:spacing w:line="300" w:lineRule="exact"/>
              <w:ind w:left="360" w:hanging="360"/>
              <w:contextualSpacing/>
              <w:jc w:val="both"/>
              <w:rPr>
                <w:rFonts w:ascii="微軟正黑體" w:eastAsia="微軟正黑體" w:hAnsi="微軟正黑體" w:cs="Times New Roman" w:hint="eastAsia"/>
                <w:i/>
                <w:iCs/>
                <w:color w:val="C00000"/>
                <w:sz w:val="15"/>
                <w:szCs w:val="15"/>
                <w:lang w:eastAsia="zh-TW"/>
              </w:rPr>
            </w:pPr>
            <w:r w:rsidRPr="00C15297">
              <w:rPr>
                <w:rFonts w:ascii="微軟正黑體" w:eastAsia="微軟正黑體" w:hAnsi="微軟正黑體" w:cs="Times New Roman"/>
                <w:i/>
                <w:iCs/>
                <w:color w:val="C00000"/>
                <w:sz w:val="15"/>
                <w:szCs w:val="15"/>
                <w:lang w:eastAsia="zh-TW"/>
              </w:rPr>
              <w:t>*</w:t>
            </w:r>
            <w:r>
              <w:rPr>
                <w:rFonts w:ascii="微軟正黑體" w:eastAsia="微軟正黑體" w:hAnsi="微軟正黑體" w:cs="Times New Roman" w:hint="eastAsia"/>
                <w:i/>
                <w:iCs/>
                <w:color w:val="C00000"/>
                <w:sz w:val="15"/>
                <w:szCs w:val="15"/>
                <w:lang w:eastAsia="zh-TW"/>
              </w:rPr>
              <w:t>以上</w:t>
            </w:r>
            <w:r>
              <w:rPr>
                <w:rFonts w:ascii="微軟正黑體" w:eastAsia="微軟正黑體" w:hAnsi="微軟正黑體" w:cs="Times New Roman"/>
                <w:i/>
                <w:iCs/>
                <w:color w:val="C00000"/>
                <w:sz w:val="15"/>
                <w:szCs w:val="15"/>
                <w:lang w:eastAsia="zh-TW"/>
              </w:rPr>
              <w:t>2</w:t>
            </w:r>
            <w:r>
              <w:rPr>
                <w:rFonts w:ascii="微軟正黑體" w:eastAsia="微軟正黑體" w:hAnsi="微軟正黑體" w:cs="Times New Roman" w:hint="eastAsia"/>
                <w:i/>
                <w:iCs/>
                <w:color w:val="C00000"/>
                <w:sz w:val="15"/>
                <w:szCs w:val="15"/>
                <w:lang w:eastAsia="zh-TW"/>
              </w:rPr>
              <w:t>份</w:t>
            </w:r>
            <w:r w:rsidRPr="00C15297">
              <w:rPr>
                <w:rFonts w:ascii="微軟正黑體" w:eastAsia="微軟正黑體" w:hAnsi="微軟正黑體" w:cs="Times New Roman" w:hint="eastAsia"/>
                <w:i/>
                <w:iCs/>
                <w:color w:val="C00000"/>
                <w:sz w:val="15"/>
                <w:szCs w:val="15"/>
                <w:lang w:eastAsia="zh-TW"/>
              </w:rPr>
              <w:t>文件上</w:t>
            </w:r>
            <w:r>
              <w:rPr>
                <w:rFonts w:ascii="微軟正黑體" w:eastAsia="微軟正黑體" w:hAnsi="微軟正黑體" w:cs="Times New Roman" w:hint="eastAsia"/>
                <w:i/>
                <w:iCs/>
                <w:color w:val="C00000"/>
                <w:sz w:val="15"/>
                <w:szCs w:val="15"/>
                <w:lang w:eastAsia="zh-TW"/>
              </w:rPr>
              <w:t>皆</w:t>
            </w:r>
            <w:r w:rsidRPr="00C15297">
              <w:rPr>
                <w:rFonts w:ascii="微軟正黑體" w:eastAsia="微軟正黑體" w:hAnsi="微軟正黑體" w:cs="Times New Roman" w:hint="eastAsia"/>
                <w:i/>
                <w:iCs/>
                <w:color w:val="C00000"/>
                <w:sz w:val="15"/>
                <w:szCs w:val="15"/>
                <w:lang w:eastAsia="zh-TW"/>
              </w:rPr>
              <w:t>務必需用印公司大小章</w:t>
            </w:r>
          </w:p>
        </w:tc>
        <w:tc>
          <w:tcPr>
            <w:tcW w:w="2127" w:type="dxa"/>
            <w:vMerge w:val="restart"/>
          </w:tcPr>
          <w:p w14:paraId="4287E23B" w14:textId="77777777" w:rsidR="00C15297" w:rsidRPr="00C15297" w:rsidRDefault="00C15297" w:rsidP="00C15297">
            <w:pPr>
              <w:pStyle w:val="ae"/>
              <w:numPr>
                <w:ilvl w:val="0"/>
                <w:numId w:val="13"/>
              </w:numPr>
              <w:spacing w:line="300" w:lineRule="exact"/>
              <w:jc w:val="both"/>
              <w:rPr>
                <w:rFonts w:ascii="微軟正黑體" w:eastAsia="微軟正黑體" w:hAnsi="微軟正黑體" w:cs="Times New Roman"/>
                <w:color w:val="000000" w:themeColor="text1"/>
                <w:sz w:val="16"/>
                <w:szCs w:val="16"/>
                <w:lang w:eastAsia="zh-TW"/>
              </w:rPr>
            </w:pPr>
            <w:r w:rsidRPr="00C15297">
              <w:rPr>
                <w:rFonts w:ascii="微軟正黑體" w:eastAsia="微軟正黑體" w:hAnsi="微軟正黑體" w:cs="Times New Roman" w:hint="eastAsia"/>
                <w:color w:val="000000" w:themeColor="text1"/>
                <w:sz w:val="16"/>
                <w:szCs w:val="16"/>
                <w:lang w:eastAsia="zh-TW"/>
              </w:rPr>
              <w:t>此處文件一中的「代操公司」皆為指Ｂ廣告公司。</w:t>
            </w:r>
          </w:p>
          <w:p w14:paraId="71FEB949" w14:textId="77777777" w:rsidR="00C15297" w:rsidRPr="00C15297" w:rsidRDefault="00C15297" w:rsidP="008A095F">
            <w:pPr>
              <w:pStyle w:val="ae"/>
              <w:spacing w:line="300" w:lineRule="exact"/>
              <w:ind w:left="480"/>
              <w:jc w:val="both"/>
              <w:rPr>
                <w:rFonts w:ascii="微軟正黑體" w:eastAsia="微軟正黑體" w:hAnsi="微軟正黑體" w:cs="Times New Roman"/>
                <w:color w:val="000000" w:themeColor="text1"/>
                <w:sz w:val="16"/>
                <w:szCs w:val="16"/>
                <w:lang w:eastAsia="zh-TW"/>
              </w:rPr>
            </w:pPr>
          </w:p>
          <w:p w14:paraId="54172D24" w14:textId="77777777" w:rsidR="00C15297" w:rsidRPr="00C15297" w:rsidRDefault="00C15297" w:rsidP="00C15297">
            <w:pPr>
              <w:pStyle w:val="ae"/>
              <w:numPr>
                <w:ilvl w:val="0"/>
                <w:numId w:val="13"/>
              </w:numPr>
              <w:spacing w:line="300" w:lineRule="exact"/>
              <w:jc w:val="both"/>
              <w:rPr>
                <w:rFonts w:ascii="微軟正黑體" w:eastAsia="微軟正黑體" w:hAnsi="微軟正黑體" w:cs="Times New Roman"/>
                <w:color w:val="000000" w:themeColor="text1"/>
                <w:sz w:val="16"/>
                <w:szCs w:val="16"/>
                <w:lang w:eastAsia="zh-TW"/>
              </w:rPr>
            </w:pPr>
            <w:r w:rsidRPr="00C15297">
              <w:rPr>
                <w:rFonts w:ascii="微軟正黑體" w:eastAsia="微軟正黑體" w:hAnsi="微軟正黑體" w:cs="Times New Roman" w:hint="eastAsia"/>
                <w:color w:val="000000" w:themeColor="text1"/>
                <w:sz w:val="16"/>
                <w:szCs w:val="16"/>
                <w:lang w:eastAsia="zh-TW"/>
              </w:rPr>
              <w:t>現階段「</w:t>
            </w:r>
            <w:r w:rsidRPr="00C15297">
              <w:rPr>
                <w:rFonts w:ascii="微軟正黑體" w:eastAsia="微軟正黑體" w:hAnsi="微軟正黑體" w:cs="Times New Roman"/>
                <w:color w:val="000000" w:themeColor="text1"/>
                <w:sz w:val="16"/>
                <w:szCs w:val="16"/>
                <w:lang w:eastAsia="zh-TW"/>
              </w:rPr>
              <w:t>廣告主的公司證明文件</w:t>
            </w:r>
            <w:r w:rsidRPr="00C15297">
              <w:rPr>
                <w:rFonts w:ascii="微軟正黑體" w:eastAsia="微軟正黑體" w:hAnsi="微軟正黑體" w:cs="Times New Roman" w:hint="eastAsia"/>
                <w:color w:val="000000" w:themeColor="text1"/>
                <w:sz w:val="16"/>
                <w:szCs w:val="16"/>
                <w:lang w:eastAsia="zh-TW"/>
              </w:rPr>
              <w:t>」為非必要上傳項目，但後續如政府有所要求時，</w:t>
            </w:r>
            <w:r w:rsidRPr="00C15297">
              <w:rPr>
                <w:rFonts w:ascii="微軟正黑體" w:eastAsia="微軟正黑體" w:hAnsi="微軟正黑體" w:cs="Times New Roman"/>
                <w:color w:val="000000" w:themeColor="text1"/>
                <w:sz w:val="16"/>
                <w:szCs w:val="16"/>
                <w:lang w:eastAsia="zh-TW"/>
              </w:rPr>
              <w:t>代操公司需要協助提供</w:t>
            </w:r>
            <w:r w:rsidRPr="00C15297">
              <w:rPr>
                <w:rFonts w:ascii="微軟正黑體" w:eastAsia="微軟正黑體" w:hAnsi="微軟正黑體" w:cs="Times New Roman" w:hint="eastAsia"/>
                <w:color w:val="000000" w:themeColor="text1"/>
                <w:sz w:val="16"/>
                <w:szCs w:val="16"/>
                <w:lang w:eastAsia="zh-TW"/>
              </w:rPr>
              <w:t>。</w:t>
            </w:r>
          </w:p>
        </w:tc>
      </w:tr>
      <w:tr w:rsidR="00C15297" w:rsidRPr="00F74DA7" w14:paraId="20A3CA53" w14:textId="77777777" w:rsidTr="00D4751A">
        <w:trPr>
          <w:trHeight w:val="174"/>
        </w:trPr>
        <w:tc>
          <w:tcPr>
            <w:tcW w:w="3178" w:type="dxa"/>
            <w:vMerge/>
            <w:vAlign w:val="center"/>
          </w:tcPr>
          <w:p w14:paraId="5A1CB34D" w14:textId="77777777" w:rsidR="00C15297" w:rsidRPr="00C15297" w:rsidRDefault="00C15297" w:rsidP="008A095F">
            <w:pPr>
              <w:spacing w:line="300" w:lineRule="exact"/>
              <w:jc w:val="both"/>
              <w:rPr>
                <w:rFonts w:ascii="微軟正黑體" w:eastAsia="微軟正黑體" w:hAnsi="微軟正黑體" w:cs="Times New Roman"/>
                <w:sz w:val="16"/>
                <w:szCs w:val="16"/>
                <w:lang w:eastAsia="zh-TW"/>
              </w:rPr>
            </w:pPr>
          </w:p>
        </w:tc>
        <w:tc>
          <w:tcPr>
            <w:tcW w:w="1500" w:type="dxa"/>
            <w:vAlign w:val="center"/>
          </w:tcPr>
          <w:p w14:paraId="1A17844A"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B050"/>
                <w:sz w:val="16"/>
                <w:szCs w:val="16"/>
                <w:lang w:eastAsia="zh-TW"/>
              </w:rPr>
            </w:pPr>
            <w:r w:rsidRPr="00C15297">
              <w:rPr>
                <w:rFonts w:ascii="微軟正黑體" w:eastAsia="微軟正黑體" w:hAnsi="微軟正黑體" w:cs="Times New Roman" w:hint="eastAsia"/>
                <w:color w:val="000000" w:themeColor="text1"/>
                <w:sz w:val="16"/>
                <w:szCs w:val="16"/>
                <w:lang w:eastAsia="zh-TW"/>
              </w:rPr>
              <w:t>海外</w:t>
            </w:r>
          </w:p>
        </w:tc>
        <w:tc>
          <w:tcPr>
            <w:tcW w:w="3969" w:type="dxa"/>
            <w:vAlign w:val="center"/>
          </w:tcPr>
          <w:p w14:paraId="133AD344"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文件一、</w:t>
            </w:r>
            <w:r w:rsidRPr="00C15297">
              <w:rPr>
                <w:rFonts w:ascii="微軟正黑體" w:eastAsia="微軟正黑體" w:hAnsi="微軟正黑體" w:cs="Times New Roman"/>
                <w:b/>
                <w:bCs/>
                <w:color w:val="00B050"/>
                <w:sz w:val="16"/>
                <w:szCs w:val="16"/>
                <w:lang w:eastAsia="zh-TW"/>
              </w:rPr>
              <w:t>代操公司</w:t>
            </w:r>
            <w:r w:rsidRPr="00C15297">
              <w:rPr>
                <w:rFonts w:ascii="微軟正黑體" w:eastAsia="微軟正黑體" w:hAnsi="微軟正黑體" w:cs="Times New Roman" w:hint="eastAsia"/>
                <w:b/>
                <w:bCs/>
                <w:color w:val="00B050"/>
                <w:sz w:val="16"/>
                <w:szCs w:val="16"/>
                <w:lang w:eastAsia="zh-TW"/>
              </w:rPr>
              <w:t>的</w:t>
            </w:r>
            <w:r w:rsidRPr="00C15297">
              <w:rPr>
                <w:rFonts w:ascii="微軟正黑體" w:eastAsia="微軟正黑體" w:hAnsi="微軟正黑體" w:cs="Times New Roman"/>
                <w:b/>
                <w:bCs/>
                <w:color w:val="00B050"/>
                <w:sz w:val="16"/>
                <w:szCs w:val="16"/>
                <w:lang w:eastAsia="zh-TW"/>
              </w:rPr>
              <w:t>驗證文件</w:t>
            </w:r>
          </w:p>
          <w:p w14:paraId="52C79D03"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B050"/>
                <w:sz w:val="16"/>
                <w:szCs w:val="16"/>
                <w:lang w:eastAsia="zh-TW"/>
              </w:rPr>
            </w:pPr>
            <w:r w:rsidRPr="00C15297">
              <w:rPr>
                <w:rFonts w:ascii="微軟正黑體" w:eastAsia="微軟正黑體" w:hAnsi="微軟正黑體" w:cs="Times New Roman"/>
                <w:sz w:val="16"/>
                <w:szCs w:val="16"/>
                <w:lang w:eastAsia="zh-TW"/>
              </w:rPr>
              <w:t>具有當地立案效力之證明文件</w:t>
            </w:r>
          </w:p>
          <w:p w14:paraId="4041E91A" w14:textId="77777777" w:rsidR="003927B1" w:rsidRDefault="00C15297" w:rsidP="003927B1">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sidRPr="00C15297">
              <w:rPr>
                <w:rFonts w:ascii="微軟正黑體" w:eastAsia="微軟正黑體" w:hAnsi="微軟正黑體" w:cs="Times New Roman" w:hint="eastAsia"/>
                <w:b/>
                <w:bCs/>
                <w:color w:val="00B050"/>
                <w:sz w:val="16"/>
                <w:szCs w:val="16"/>
                <w:lang w:eastAsia="zh-TW"/>
              </w:rPr>
              <w:t>文件二、身份驗證授權書</w:t>
            </w:r>
            <w:r w:rsidR="003927B1">
              <w:rPr>
                <w:rFonts w:ascii="微軟正黑體" w:eastAsia="微軟正黑體" w:hAnsi="微軟正黑體" w:cs="Times New Roman"/>
                <w:b/>
                <w:bCs/>
                <w:color w:val="00B050"/>
                <w:sz w:val="16"/>
                <w:szCs w:val="16"/>
                <w:lang w:eastAsia="zh-TW"/>
              </w:rPr>
              <w:t>(</w:t>
            </w:r>
            <w:r w:rsidR="003927B1">
              <w:rPr>
                <w:rFonts w:ascii="微軟正黑體" w:eastAsia="微軟正黑體" w:hAnsi="微軟正黑體" w:cs="Times New Roman" w:hint="eastAsia"/>
                <w:b/>
                <w:bCs/>
                <w:color w:val="00B050"/>
                <w:sz w:val="16"/>
                <w:szCs w:val="16"/>
                <w:lang w:eastAsia="zh-TW"/>
              </w:rPr>
              <w:t>可以以代操公司或是廣告</w:t>
            </w:r>
          </w:p>
          <w:p w14:paraId="03ED5F7F" w14:textId="658D4C93" w:rsidR="00C15297" w:rsidRDefault="003927B1" w:rsidP="003927B1">
            <w:pPr>
              <w:tabs>
                <w:tab w:val="num" w:pos="360"/>
              </w:tabs>
              <w:spacing w:line="300" w:lineRule="exact"/>
              <w:ind w:left="360" w:hanging="360"/>
              <w:contextualSpacing/>
              <w:jc w:val="both"/>
              <w:rPr>
                <w:rFonts w:ascii="微軟正黑體" w:eastAsia="微軟正黑體" w:hAnsi="微軟正黑體" w:cs="Times New Roman" w:hint="eastAsia"/>
                <w:b/>
                <w:bCs/>
                <w:color w:val="00B050"/>
                <w:sz w:val="16"/>
                <w:szCs w:val="16"/>
                <w:lang w:eastAsia="zh-TW"/>
              </w:rPr>
            </w:pPr>
            <w:r>
              <w:rPr>
                <w:rFonts w:ascii="微軟正黑體" w:eastAsia="微軟正黑體" w:hAnsi="微軟正黑體" w:cs="Times New Roman" w:hint="eastAsia"/>
                <w:b/>
                <w:bCs/>
                <w:color w:val="00B050"/>
                <w:sz w:val="16"/>
                <w:szCs w:val="16"/>
                <w:lang w:eastAsia="zh-TW"/>
              </w:rPr>
              <w:t>主公司名義擇一)</w:t>
            </w:r>
          </w:p>
          <w:p w14:paraId="447538D8" w14:textId="77777777" w:rsidR="00C9661C" w:rsidRDefault="00C9661C" w:rsidP="00C9661C">
            <w:pPr>
              <w:tabs>
                <w:tab w:val="num" w:pos="360"/>
              </w:tabs>
              <w:spacing w:line="300" w:lineRule="exact"/>
              <w:ind w:left="360" w:hanging="360"/>
              <w:contextualSpacing/>
              <w:rPr>
                <w:rFonts w:ascii="微軟正黑體" w:eastAsia="微軟正黑體" w:hAnsi="微軟正黑體" w:cs="Times New Roman"/>
                <w:i/>
                <w:iCs/>
                <w:color w:val="C00000"/>
                <w:sz w:val="15"/>
                <w:szCs w:val="15"/>
                <w:lang w:eastAsia="zh-TW"/>
              </w:rPr>
            </w:pPr>
            <w:r w:rsidRPr="00F72FBA">
              <w:rPr>
                <w:rFonts w:ascii="微軟正黑體" w:eastAsia="微軟正黑體" w:hAnsi="微軟正黑體" w:cs="Times New Roman"/>
                <w:i/>
                <w:iCs/>
                <w:color w:val="C00000"/>
                <w:sz w:val="15"/>
                <w:szCs w:val="15"/>
                <w:lang w:eastAsia="zh-TW"/>
              </w:rPr>
              <w:t>*若當地有適用的公司印章</w:t>
            </w:r>
            <w:r w:rsidRPr="00F72FBA">
              <w:rPr>
                <w:rFonts w:ascii="微軟正黑體" w:eastAsia="微軟正黑體" w:hAnsi="微軟正黑體" w:cs="Times New Roman" w:hint="eastAsia"/>
                <w:i/>
                <w:iCs/>
                <w:color w:val="C00000"/>
                <w:sz w:val="15"/>
                <w:szCs w:val="15"/>
                <w:lang w:eastAsia="zh-TW"/>
              </w:rPr>
              <w:t>制度，</w:t>
            </w:r>
            <w:r>
              <w:rPr>
                <w:rFonts w:ascii="微軟正黑體" w:eastAsia="微軟正黑體" w:hAnsi="微軟正黑體" w:cs="Times New Roman" w:hint="eastAsia"/>
                <w:i/>
                <w:iCs/>
                <w:color w:val="C00000"/>
                <w:sz w:val="15"/>
                <w:szCs w:val="15"/>
                <w:lang w:eastAsia="zh-TW"/>
              </w:rPr>
              <w:t>以上</w:t>
            </w:r>
            <w:r>
              <w:rPr>
                <w:rFonts w:ascii="微軟正黑體" w:eastAsia="微軟正黑體" w:hAnsi="微軟正黑體" w:cs="Times New Roman"/>
                <w:i/>
                <w:iCs/>
                <w:color w:val="C00000"/>
                <w:sz w:val="15"/>
                <w:szCs w:val="15"/>
                <w:lang w:eastAsia="zh-TW"/>
              </w:rPr>
              <w:t>2</w:t>
            </w:r>
            <w:r>
              <w:rPr>
                <w:rFonts w:ascii="微軟正黑體" w:eastAsia="微軟正黑體" w:hAnsi="微軟正黑體" w:cs="Times New Roman" w:hint="eastAsia"/>
                <w:i/>
                <w:iCs/>
                <w:color w:val="C00000"/>
                <w:sz w:val="15"/>
                <w:szCs w:val="15"/>
                <w:lang w:eastAsia="zh-TW"/>
              </w:rPr>
              <w:t>份</w:t>
            </w:r>
            <w:r w:rsidRPr="00C15297">
              <w:rPr>
                <w:rFonts w:ascii="微軟正黑體" w:eastAsia="微軟正黑體" w:hAnsi="微軟正黑體" w:cs="Times New Roman" w:hint="eastAsia"/>
                <w:i/>
                <w:iCs/>
                <w:color w:val="C00000"/>
                <w:sz w:val="15"/>
                <w:szCs w:val="15"/>
                <w:lang w:eastAsia="zh-TW"/>
              </w:rPr>
              <w:t>文件上</w:t>
            </w:r>
            <w:r>
              <w:rPr>
                <w:rFonts w:ascii="微軟正黑體" w:eastAsia="微軟正黑體" w:hAnsi="微軟正黑體" w:cs="Times New Roman" w:hint="eastAsia"/>
                <w:i/>
                <w:iCs/>
                <w:color w:val="C00000"/>
                <w:sz w:val="15"/>
                <w:szCs w:val="15"/>
                <w:lang w:eastAsia="zh-TW"/>
              </w:rPr>
              <w:t>皆</w:t>
            </w:r>
            <w:r w:rsidRPr="00C15297">
              <w:rPr>
                <w:rFonts w:ascii="微軟正黑體" w:eastAsia="微軟正黑體" w:hAnsi="微軟正黑體" w:cs="Times New Roman" w:hint="eastAsia"/>
                <w:i/>
                <w:iCs/>
                <w:color w:val="C00000"/>
                <w:sz w:val="15"/>
                <w:szCs w:val="15"/>
                <w:lang w:eastAsia="zh-TW"/>
              </w:rPr>
              <w:t>務必</w:t>
            </w:r>
          </w:p>
          <w:p w14:paraId="48AB73C2" w14:textId="601288AA" w:rsidR="00C9661C" w:rsidRPr="00C15297" w:rsidRDefault="00C9661C" w:rsidP="00C9661C">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lang w:eastAsia="zh-TW"/>
              </w:rPr>
            </w:pPr>
            <w:r>
              <w:rPr>
                <w:rFonts w:ascii="微軟正黑體" w:eastAsia="微軟正黑體" w:hAnsi="微軟正黑體" w:cs="Times New Roman" w:hint="eastAsia"/>
                <w:i/>
                <w:iCs/>
                <w:color w:val="C00000"/>
                <w:sz w:val="15"/>
                <w:szCs w:val="15"/>
                <w:lang w:eastAsia="zh-TW"/>
              </w:rPr>
              <w:t>用印公司</w:t>
            </w:r>
            <w:r w:rsidRPr="00F72FBA">
              <w:rPr>
                <w:rFonts w:ascii="微軟正黑體" w:eastAsia="微軟正黑體" w:hAnsi="微軟正黑體" w:cs="Times New Roman" w:hint="eastAsia"/>
                <w:i/>
                <w:iCs/>
                <w:color w:val="C00000"/>
                <w:sz w:val="15"/>
                <w:szCs w:val="15"/>
                <w:lang w:eastAsia="zh-TW"/>
              </w:rPr>
              <w:t>章。</w:t>
            </w:r>
          </w:p>
        </w:tc>
        <w:tc>
          <w:tcPr>
            <w:tcW w:w="2127" w:type="dxa"/>
            <w:vMerge/>
          </w:tcPr>
          <w:p w14:paraId="7484AB12"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color w:val="00B050"/>
                <w:sz w:val="16"/>
                <w:szCs w:val="16"/>
                <w:lang w:eastAsia="zh-TW"/>
              </w:rPr>
            </w:pPr>
          </w:p>
        </w:tc>
      </w:tr>
      <w:tr w:rsidR="00C15297" w:rsidRPr="00F74DA7" w14:paraId="30A7AA1D" w14:textId="77777777" w:rsidTr="00D4751A">
        <w:trPr>
          <w:trHeight w:val="174"/>
        </w:trPr>
        <w:tc>
          <w:tcPr>
            <w:tcW w:w="3178" w:type="dxa"/>
            <w:shd w:val="clear" w:color="auto" w:fill="00B0F0"/>
            <w:vAlign w:val="center"/>
          </w:tcPr>
          <w:p w14:paraId="4695A480" w14:textId="77777777" w:rsidR="00C15297" w:rsidRPr="00C15297" w:rsidRDefault="00C15297" w:rsidP="008A095F">
            <w:pPr>
              <w:spacing w:line="300" w:lineRule="exact"/>
              <w:jc w:val="both"/>
              <w:rPr>
                <w:rFonts w:ascii="微軟正黑體" w:eastAsia="微軟正黑體" w:hAnsi="微軟正黑體" w:cs="Times New Roman"/>
                <w:b/>
                <w:bCs/>
                <w:sz w:val="16"/>
                <w:szCs w:val="16"/>
              </w:rPr>
            </w:pPr>
            <w:r w:rsidRPr="00C15297">
              <w:rPr>
                <w:rFonts w:ascii="微軟正黑體" w:eastAsia="微軟正黑體" w:hAnsi="微軟正黑體" w:cs="Times New Roman" w:hint="eastAsia"/>
                <w:b/>
                <w:bCs/>
                <w:sz w:val="16"/>
                <w:szCs w:val="16"/>
                <w:lang w:eastAsia="zh-TW"/>
              </w:rPr>
              <w:t>申請廣告帳號者身份</w:t>
            </w:r>
          </w:p>
        </w:tc>
        <w:tc>
          <w:tcPr>
            <w:tcW w:w="1500" w:type="dxa"/>
            <w:shd w:val="clear" w:color="auto" w:fill="00B0F0"/>
            <w:vAlign w:val="center"/>
          </w:tcPr>
          <w:p w14:paraId="75D48DE0"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0000" w:themeColor="text1"/>
                <w:sz w:val="16"/>
                <w:szCs w:val="16"/>
              </w:rPr>
            </w:pPr>
            <w:r w:rsidRPr="00C15297">
              <w:rPr>
                <w:rFonts w:ascii="微軟正黑體" w:eastAsia="微軟正黑體" w:hAnsi="微軟正黑體" w:cs="Times New Roman" w:hint="eastAsia"/>
                <w:b/>
                <w:bCs/>
                <w:sz w:val="16"/>
                <w:szCs w:val="16"/>
                <w:lang w:eastAsia="zh-TW"/>
              </w:rPr>
              <w:t>個人所屬國家</w:t>
            </w:r>
          </w:p>
        </w:tc>
        <w:tc>
          <w:tcPr>
            <w:tcW w:w="3969" w:type="dxa"/>
            <w:shd w:val="clear" w:color="auto" w:fill="00B0F0"/>
            <w:vAlign w:val="center"/>
          </w:tcPr>
          <w:p w14:paraId="7653C03C"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rPr>
            </w:pPr>
            <w:proofErr w:type="spellStart"/>
            <w:r w:rsidRPr="00C15297">
              <w:rPr>
                <w:rFonts w:ascii="微軟正黑體" w:eastAsia="微軟正黑體" w:hAnsi="微軟正黑體" w:cs="Times New Roman" w:hint="eastAsia"/>
                <w:b/>
                <w:bCs/>
                <w:sz w:val="16"/>
                <w:szCs w:val="16"/>
              </w:rPr>
              <w:t>所需文件</w:t>
            </w:r>
            <w:proofErr w:type="spellEnd"/>
          </w:p>
        </w:tc>
        <w:tc>
          <w:tcPr>
            <w:tcW w:w="2127" w:type="dxa"/>
            <w:shd w:val="clear" w:color="auto" w:fill="00B0F0"/>
          </w:tcPr>
          <w:p w14:paraId="0602B35D"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b/>
                <w:bCs/>
                <w:color w:val="00B050"/>
                <w:sz w:val="16"/>
                <w:szCs w:val="16"/>
              </w:rPr>
            </w:pPr>
            <w:r w:rsidRPr="00C15297">
              <w:rPr>
                <w:rFonts w:ascii="微軟正黑體" w:eastAsia="微軟正黑體" w:hAnsi="微軟正黑體" w:cs="Times New Roman" w:hint="eastAsia"/>
                <w:b/>
                <w:bCs/>
                <w:sz w:val="16"/>
                <w:szCs w:val="16"/>
                <w:lang w:eastAsia="zh-TW"/>
              </w:rPr>
              <w:t>備註</w:t>
            </w:r>
          </w:p>
        </w:tc>
      </w:tr>
      <w:tr w:rsidR="00C15297" w:rsidRPr="00F74DA7" w14:paraId="355B4338" w14:textId="77777777" w:rsidTr="00D4751A">
        <w:trPr>
          <w:trHeight w:val="87"/>
        </w:trPr>
        <w:tc>
          <w:tcPr>
            <w:tcW w:w="3178" w:type="dxa"/>
            <w:vMerge w:val="restart"/>
            <w:vAlign w:val="center"/>
          </w:tcPr>
          <w:p w14:paraId="2B35DE46" w14:textId="77777777" w:rsidR="00C15297" w:rsidRPr="00C15297" w:rsidRDefault="00C15297" w:rsidP="008A095F">
            <w:pPr>
              <w:spacing w:line="300" w:lineRule="exact"/>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hint="eastAsia"/>
                <w:sz w:val="16"/>
                <w:szCs w:val="16"/>
                <w:lang w:eastAsia="zh-TW"/>
              </w:rPr>
              <w:t>你預計使用個人名義來申請廣告帳號</w:t>
            </w:r>
          </w:p>
        </w:tc>
        <w:tc>
          <w:tcPr>
            <w:tcW w:w="1500" w:type="dxa"/>
            <w:vAlign w:val="center"/>
          </w:tcPr>
          <w:p w14:paraId="4C9CDEB3"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lang w:eastAsia="zh-TW"/>
              </w:rPr>
            </w:pPr>
            <w:r w:rsidRPr="00C15297">
              <w:rPr>
                <w:rFonts w:ascii="微軟正黑體" w:eastAsia="微軟正黑體" w:hAnsi="微軟正黑體" w:cs="Times New Roman" w:hint="eastAsia"/>
                <w:color w:val="000000" w:themeColor="text1"/>
                <w:sz w:val="16"/>
                <w:szCs w:val="16"/>
                <w:lang w:eastAsia="zh-TW"/>
              </w:rPr>
              <w:t>台灣</w:t>
            </w:r>
          </w:p>
        </w:tc>
        <w:tc>
          <w:tcPr>
            <w:tcW w:w="3969" w:type="dxa"/>
            <w:vAlign w:val="center"/>
          </w:tcPr>
          <w:p w14:paraId="39184681"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rPr>
            </w:pPr>
            <w:proofErr w:type="spellStart"/>
            <w:r w:rsidRPr="00C15297">
              <w:rPr>
                <w:rFonts w:ascii="微軟正黑體" w:eastAsia="微軟正黑體" w:hAnsi="微軟正黑體" w:cs="Times New Roman"/>
                <w:sz w:val="16"/>
                <w:szCs w:val="16"/>
              </w:rPr>
              <w:t>身分證正反面影本</w:t>
            </w:r>
            <w:proofErr w:type="spellEnd"/>
          </w:p>
        </w:tc>
        <w:tc>
          <w:tcPr>
            <w:tcW w:w="2127" w:type="dxa"/>
            <w:vMerge w:val="restart"/>
          </w:tcPr>
          <w:p w14:paraId="735595A8" w14:textId="77777777" w:rsidR="00C15297" w:rsidRPr="00C1529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rPr>
            </w:pPr>
          </w:p>
        </w:tc>
      </w:tr>
      <w:tr w:rsidR="00C15297" w:rsidRPr="00F74DA7" w14:paraId="2667074E" w14:textId="77777777" w:rsidTr="00D4751A">
        <w:trPr>
          <w:trHeight w:val="87"/>
        </w:trPr>
        <w:tc>
          <w:tcPr>
            <w:tcW w:w="3178" w:type="dxa"/>
            <w:vMerge/>
            <w:vAlign w:val="center"/>
          </w:tcPr>
          <w:p w14:paraId="092E987C" w14:textId="77777777" w:rsidR="00C15297" w:rsidRPr="00F74DA7" w:rsidRDefault="00C15297" w:rsidP="008A095F">
            <w:pPr>
              <w:spacing w:line="300" w:lineRule="exact"/>
              <w:jc w:val="both"/>
              <w:rPr>
                <w:rFonts w:ascii="微軟正黑體" w:eastAsia="微軟正黑體" w:hAnsi="微軟正黑體" w:cs="Times New Roman"/>
                <w:b/>
                <w:bCs/>
                <w:sz w:val="16"/>
                <w:szCs w:val="16"/>
              </w:rPr>
            </w:pPr>
          </w:p>
        </w:tc>
        <w:tc>
          <w:tcPr>
            <w:tcW w:w="1500" w:type="dxa"/>
            <w:vAlign w:val="center"/>
          </w:tcPr>
          <w:p w14:paraId="5B9C780E" w14:textId="77777777" w:rsidR="00C15297" w:rsidRPr="00F74DA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rPr>
            </w:pPr>
            <w:r w:rsidRPr="00F74DA7">
              <w:rPr>
                <w:rFonts w:ascii="微軟正黑體" w:eastAsia="微軟正黑體" w:hAnsi="微軟正黑體" w:cs="Times New Roman" w:hint="eastAsia"/>
                <w:color w:val="000000" w:themeColor="text1"/>
                <w:sz w:val="16"/>
                <w:szCs w:val="16"/>
                <w:lang w:eastAsia="zh-TW"/>
              </w:rPr>
              <w:t>海外</w:t>
            </w:r>
          </w:p>
        </w:tc>
        <w:tc>
          <w:tcPr>
            <w:tcW w:w="3969" w:type="dxa"/>
            <w:vAlign w:val="center"/>
          </w:tcPr>
          <w:p w14:paraId="1CB694F8" w14:textId="77777777" w:rsidR="00C15297" w:rsidRPr="0068052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rPr>
            </w:pPr>
            <w:proofErr w:type="spellStart"/>
            <w:r w:rsidRPr="00680527">
              <w:rPr>
                <w:rFonts w:ascii="微軟正黑體" w:eastAsia="微軟正黑體" w:hAnsi="微軟正黑體" w:cs="Times New Roman"/>
                <w:sz w:val="16"/>
                <w:szCs w:val="16"/>
              </w:rPr>
              <w:t>護照個人資訊頁影本</w:t>
            </w:r>
            <w:proofErr w:type="spellEnd"/>
          </w:p>
        </w:tc>
        <w:tc>
          <w:tcPr>
            <w:tcW w:w="2127" w:type="dxa"/>
            <w:vMerge/>
          </w:tcPr>
          <w:p w14:paraId="237DA671" w14:textId="77777777" w:rsidR="00C15297" w:rsidRPr="00680527" w:rsidRDefault="00C15297" w:rsidP="008A095F">
            <w:pPr>
              <w:tabs>
                <w:tab w:val="num" w:pos="360"/>
              </w:tabs>
              <w:spacing w:line="300" w:lineRule="exact"/>
              <w:ind w:left="360" w:hanging="360"/>
              <w:contextualSpacing/>
              <w:jc w:val="both"/>
              <w:rPr>
                <w:rFonts w:ascii="微軟正黑體" w:eastAsia="微軟正黑體" w:hAnsi="微軟正黑體" w:cs="Times New Roman"/>
                <w:sz w:val="16"/>
                <w:szCs w:val="16"/>
              </w:rPr>
            </w:pPr>
          </w:p>
        </w:tc>
      </w:tr>
    </w:tbl>
    <w:p w14:paraId="758511B8" w14:textId="77777777" w:rsidR="00CE41AB" w:rsidRPr="00C15297" w:rsidRDefault="00CE41AB" w:rsidP="00C15297">
      <w:pPr>
        <w:pStyle w:val="a0"/>
        <w:numPr>
          <w:ilvl w:val="0"/>
          <w:numId w:val="0"/>
        </w:numPr>
        <w:rPr>
          <w:rFonts w:ascii="微軟正黑體" w:eastAsia="微軟正黑體" w:hAnsi="微軟正黑體"/>
          <w:lang w:eastAsia="zh-TW"/>
        </w:rPr>
      </w:pPr>
    </w:p>
    <w:p w14:paraId="11FD7FD6" w14:textId="79D6728E" w:rsidR="00EB03C2" w:rsidRDefault="00CE41AB" w:rsidP="00DF245C">
      <w:pPr>
        <w:rPr>
          <w:rFonts w:ascii="微軟正黑體" w:eastAsia="微軟正黑體" w:hAnsi="微軟正黑體"/>
          <w:b/>
          <w:bCs/>
          <w:shd w:val="pct15" w:color="auto" w:fill="FFFFFF"/>
          <w:lang w:eastAsia="zh-TW"/>
        </w:rPr>
      </w:pPr>
      <w:r>
        <w:rPr>
          <w:rFonts w:ascii="微軟正黑體" w:eastAsia="微軟正黑體" w:hAnsi="微軟正黑體" w:hint="eastAsia"/>
          <w:b/>
          <w:bCs/>
          <w:shd w:val="pct15" w:color="auto" w:fill="FFFFFF"/>
          <w:lang w:eastAsia="zh-TW"/>
        </w:rPr>
        <w:t>廣告主驗證文件請</w:t>
      </w:r>
      <w:r w:rsidR="00EB03C2">
        <w:rPr>
          <w:rFonts w:ascii="微軟正黑體" w:eastAsia="微軟正黑體" w:hAnsi="微軟正黑體" w:hint="eastAsia"/>
          <w:b/>
          <w:bCs/>
          <w:shd w:val="pct15" w:color="auto" w:fill="FFFFFF"/>
          <w:lang w:eastAsia="zh-TW"/>
        </w:rPr>
        <w:t>在</w:t>
      </w:r>
      <w:r w:rsidRPr="0098721B">
        <w:rPr>
          <w:rFonts w:ascii="微軟正黑體" w:eastAsia="微軟正黑體" w:hAnsi="微軟正黑體" w:hint="eastAsia"/>
          <w:b/>
          <w:bCs/>
          <w:shd w:val="pct15" w:color="auto" w:fill="FFFFFF"/>
          <w:lang w:eastAsia="zh-TW"/>
        </w:rPr>
        <w:t>下頁</w:t>
      </w:r>
      <w:r w:rsidR="000C7863">
        <w:rPr>
          <w:rFonts w:ascii="微軟正黑體" w:eastAsia="微軟正黑體" w:hAnsi="微軟正黑體" w:hint="eastAsia"/>
          <w:b/>
          <w:bCs/>
          <w:shd w:val="pct15" w:color="auto" w:fill="FFFFFF"/>
          <w:lang w:eastAsia="zh-TW"/>
        </w:rPr>
        <w:t>提供</w:t>
      </w:r>
    </w:p>
    <w:p w14:paraId="17E8D62A" w14:textId="4989ABB0" w:rsidR="00EB03C2" w:rsidRDefault="00EB03C2" w:rsidP="00DF245C">
      <w:pPr>
        <w:rPr>
          <w:rFonts w:ascii="微軟正黑體" w:eastAsia="微軟正黑體" w:hAnsi="微軟正黑體"/>
          <w:b/>
          <w:bCs/>
          <w:shd w:val="pct15" w:color="auto" w:fill="FFFFFF"/>
          <w:lang w:eastAsia="zh-TW"/>
        </w:rPr>
      </w:pPr>
      <w:r>
        <w:rPr>
          <w:rFonts w:ascii="微軟正黑體" w:eastAsia="微軟正黑體" w:hAnsi="微軟正黑體"/>
          <w:b/>
          <w:bCs/>
          <w:shd w:val="pct15" w:color="auto" w:fill="FFFFFF"/>
          <w:lang w:eastAsia="zh-TW"/>
        </w:rPr>
        <w:t>*</w:t>
      </w:r>
      <w:r w:rsidR="006E3DD5" w:rsidRPr="006E3DD5">
        <w:rPr>
          <w:rFonts w:ascii="微軟正黑體" w:eastAsia="微軟正黑體" w:hAnsi="微軟正黑體" w:hint="eastAsia"/>
          <w:b/>
          <w:bCs/>
          <w:shd w:val="pct15" w:color="auto" w:fill="FFFFFF"/>
          <w:lang w:eastAsia="zh-TW"/>
        </w:rPr>
        <w:t>若下頁的提交處位置不夠，可將額外的文件新增在此</w:t>
      </w:r>
      <w:r w:rsidR="006E3DD5">
        <w:rPr>
          <w:rFonts w:ascii="微軟正黑體" w:eastAsia="微軟正黑體" w:hAnsi="微軟正黑體" w:hint="eastAsia"/>
          <w:b/>
          <w:bCs/>
          <w:shd w:val="pct15" w:color="auto" w:fill="FFFFFF"/>
          <w:lang w:eastAsia="zh-TW"/>
        </w:rPr>
        <w:t>份</w:t>
      </w:r>
      <w:r w:rsidR="00F60704">
        <w:rPr>
          <w:rFonts w:ascii="微軟正黑體" w:eastAsia="微軟正黑體" w:hAnsi="微軟正黑體" w:hint="eastAsia"/>
          <w:b/>
          <w:bCs/>
          <w:shd w:val="pct15" w:color="auto" w:fill="FFFFFF"/>
          <w:lang w:eastAsia="zh-TW"/>
        </w:rPr>
        <w:t>文件</w:t>
      </w:r>
      <w:r w:rsidR="006E3DD5" w:rsidRPr="006E3DD5">
        <w:rPr>
          <w:rFonts w:ascii="微軟正黑體" w:eastAsia="微軟正黑體" w:hAnsi="微軟正黑體" w:hint="eastAsia"/>
          <w:b/>
          <w:bCs/>
          <w:shd w:val="pct15" w:color="auto" w:fill="FFFFFF"/>
          <w:lang w:eastAsia="zh-TW"/>
        </w:rPr>
        <w:t>最後。</w:t>
      </w:r>
    </w:p>
    <w:p w14:paraId="2C320933" w14:textId="77777777" w:rsidR="000E4DD1" w:rsidRPr="0098721B" w:rsidRDefault="000E4DD1" w:rsidP="00DF245C">
      <w:pPr>
        <w:rPr>
          <w:rFonts w:ascii="微軟正黑體" w:eastAsia="微軟正黑體" w:hAnsi="微軟正黑體"/>
          <w:b/>
          <w:bCs/>
          <w:shd w:val="pct15" w:color="auto" w:fill="FFFFFF"/>
          <w:lang w:eastAsia="zh-TW"/>
        </w:rPr>
      </w:pPr>
    </w:p>
    <w:p w14:paraId="1BB73492" w14:textId="5E2D604A" w:rsidR="00BE0058" w:rsidRPr="00131886" w:rsidRDefault="00131886" w:rsidP="00DF245C">
      <w:pPr>
        <w:pStyle w:val="1"/>
        <w:rPr>
          <w:rFonts w:ascii="微軟正黑體" w:eastAsia="微軟正黑體" w:hAnsi="微軟正黑體" w:cs="微軟正黑體"/>
          <w:lang w:eastAsia="zh-TW"/>
        </w:rPr>
      </w:pPr>
      <w:r w:rsidRPr="00CE41AB">
        <w:rPr>
          <w:rFonts w:ascii="微軟正黑體" w:eastAsia="微軟正黑體" w:hAnsi="微軟正黑體"/>
          <w:noProof/>
          <w:highlight w:val="yellow"/>
          <w:lang w:eastAsia="zh-TW"/>
        </w:rPr>
        <mc:AlternateContent>
          <mc:Choice Requires="wps">
            <w:drawing>
              <wp:anchor distT="0" distB="0" distL="114300" distR="114300" simplePos="0" relativeHeight="251661824" behindDoc="0" locked="0" layoutInCell="1" allowOverlap="1" wp14:anchorId="272953BC" wp14:editId="47F2B8C2">
                <wp:simplePos x="0" y="0"/>
                <wp:positionH relativeFrom="column">
                  <wp:posOffset>-226695</wp:posOffset>
                </wp:positionH>
                <wp:positionV relativeFrom="paragraph">
                  <wp:posOffset>339336</wp:posOffset>
                </wp:positionV>
                <wp:extent cx="5946877" cy="7810910"/>
                <wp:effectExtent l="12700" t="12700" r="9525" b="12700"/>
                <wp:wrapNone/>
                <wp:docPr id="528144308" name="矩形 1"/>
                <wp:cNvGraphicFramePr/>
                <a:graphic xmlns:a="http://schemas.openxmlformats.org/drawingml/2006/main">
                  <a:graphicData uri="http://schemas.microsoft.com/office/word/2010/wordprocessingShape">
                    <wps:wsp>
                      <wps:cNvSpPr/>
                      <wps:spPr>
                        <a:xfrm>
                          <a:off x="0" y="0"/>
                          <a:ext cx="5946877" cy="781091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71280" id="矩形 1" o:spid="_x0000_s1026" style="position:absolute;margin-left:-17.85pt;margin-top:26.7pt;width:468.25pt;height:615.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" fillcolor="white [3201]" strokecolor="black [3200]" strokeweight="2pt"/>
            </w:pict>
          </mc:Fallback>
        </mc:AlternateContent>
      </w:r>
      <w:r w:rsidR="00BE0058" w:rsidRPr="00CE41AB">
        <w:rPr>
          <w:rFonts w:ascii="微軟正黑體" w:eastAsia="微軟正黑體" w:hAnsi="微軟正黑體"/>
          <w:highlight w:val="yellow"/>
          <w:lang w:eastAsia="zh-TW"/>
        </w:rPr>
        <w:t>LINE Ads Platform 廣告主驗證文件提交</w:t>
      </w:r>
      <w:r w:rsidR="00BE0058" w:rsidRPr="00CE41AB">
        <w:rPr>
          <w:rFonts w:ascii="微軟正黑體" w:eastAsia="微軟正黑體" w:hAnsi="微軟正黑體" w:cs="微軟正黑體" w:hint="eastAsia"/>
          <w:highlight w:val="yellow"/>
          <w:lang w:eastAsia="zh-TW"/>
        </w:rPr>
        <w:t>處</w:t>
      </w:r>
    </w:p>
    <w:p w14:paraId="169BD1AC" w14:textId="0D966856" w:rsidR="00FD64DF" w:rsidRPr="00894C16" w:rsidRDefault="00BE0058" w:rsidP="00DF245C">
      <w:pPr>
        <w:rPr>
          <w:rFonts w:ascii="微軟正黑體" w:eastAsia="微軟正黑體" w:hAnsi="微軟正黑體"/>
          <w:lang w:eastAsia="zh-TW"/>
        </w:rPr>
      </w:pPr>
      <w:r w:rsidRPr="00894C16">
        <w:rPr>
          <w:rFonts w:ascii="微軟正黑體" w:eastAsia="微軟正黑體" w:hAnsi="微軟正黑體"/>
          <w:lang w:eastAsia="zh-TW"/>
        </w:rPr>
        <w:br w:type="page"/>
      </w:r>
    </w:p>
    <w:p w14:paraId="43833C60" w14:textId="77777777" w:rsidR="00FD64DF" w:rsidRPr="00A8561E" w:rsidRDefault="00000000" w:rsidP="00DF245C">
      <w:pPr>
        <w:pStyle w:val="21"/>
        <w:rPr>
          <w:rFonts w:ascii="微軟正黑體" w:eastAsia="微軟正黑體" w:hAnsi="微軟正黑體"/>
          <w:lang w:eastAsia="zh-TW"/>
        </w:rPr>
      </w:pPr>
      <w:r w:rsidRPr="00A8561E">
        <w:rPr>
          <w:rFonts w:ascii="微軟正黑體" w:eastAsia="微軟正黑體" w:hAnsi="微軟正黑體"/>
          <w:lang w:eastAsia="zh-TW"/>
        </w:rPr>
        <w:lastRenderedPageBreak/>
        <w:t>授權書填寫指南（適用於法人型態廣告主）</w:t>
      </w:r>
    </w:p>
    <w:p w14:paraId="25F5410E" w14:textId="1D93D93D" w:rsidR="00FD64DF" w:rsidRDefault="00000000" w:rsidP="00DF245C">
      <w:pPr>
        <w:rPr>
          <w:rFonts w:ascii="微軟正黑體" w:eastAsia="微軟正黑體" w:hAnsi="微軟正黑體"/>
          <w:lang w:eastAsia="zh-TW"/>
        </w:rPr>
      </w:pPr>
      <w:proofErr w:type="spellStart"/>
      <w:r w:rsidRPr="00894C16">
        <w:rPr>
          <w:rFonts w:ascii="微軟正黑體" w:eastAsia="微軟正黑體" w:hAnsi="微軟正黑體"/>
        </w:rPr>
        <w:t>如您的</w:t>
      </w:r>
      <w:proofErr w:type="spellEnd"/>
      <w:r w:rsidRPr="00894C16">
        <w:rPr>
          <w:rFonts w:ascii="微軟正黑體" w:eastAsia="微軟正黑體" w:hAnsi="微軟正黑體"/>
        </w:rPr>
        <w:t xml:space="preserve"> LINE Business ID </w:t>
      </w:r>
      <w:proofErr w:type="spellStart"/>
      <w:r w:rsidRPr="00894C16">
        <w:rPr>
          <w:rFonts w:ascii="微軟正黑體" w:eastAsia="微軟正黑體" w:hAnsi="微軟正黑體"/>
        </w:rPr>
        <w:t>是協助法人型態的廣告主操作</w:t>
      </w:r>
      <w:proofErr w:type="spellEnd"/>
      <w:r w:rsidRPr="00894C16">
        <w:rPr>
          <w:rFonts w:ascii="微軟正黑體" w:eastAsia="微軟正黑體" w:hAnsi="微軟正黑體"/>
        </w:rPr>
        <w:t xml:space="preserve"> LINE Ads </w:t>
      </w:r>
      <w:proofErr w:type="spellStart"/>
      <w:r w:rsidRPr="00894C16">
        <w:rPr>
          <w:rFonts w:ascii="微軟正黑體" w:eastAsia="微軟正黑體" w:hAnsi="微軟正黑體"/>
        </w:rPr>
        <w:t>Platform，請按照以下指引填寫授權書</w:t>
      </w:r>
      <w:proofErr w:type="spellEnd"/>
      <w:r w:rsidRPr="00894C16">
        <w:rPr>
          <w:rFonts w:ascii="微軟正黑體" w:eastAsia="微軟正黑體" w:hAnsi="微軟正黑體"/>
        </w:rPr>
        <w:t>。</w:t>
      </w:r>
    </w:p>
    <w:tbl>
      <w:tblPr>
        <w:tblStyle w:val="aff2"/>
        <w:tblW w:w="10065" w:type="dxa"/>
        <w:tblInd w:w="-714" w:type="dxa"/>
        <w:tblLook w:val="04A0" w:firstRow="1" w:lastRow="0" w:firstColumn="1" w:lastColumn="0" w:noHBand="0" w:noVBand="1"/>
      </w:tblPr>
      <w:tblGrid>
        <w:gridCol w:w="1418"/>
        <w:gridCol w:w="4253"/>
        <w:gridCol w:w="4394"/>
      </w:tblGrid>
      <w:tr w:rsidR="009614FC" w14:paraId="2ECFEB50" w14:textId="77777777" w:rsidTr="009614FC">
        <w:tc>
          <w:tcPr>
            <w:tcW w:w="1418" w:type="dxa"/>
            <w:shd w:val="clear" w:color="auto" w:fill="DBE5F1" w:themeFill="accent1" w:themeFillTint="33"/>
          </w:tcPr>
          <w:p w14:paraId="1D677A0F" w14:textId="6E25B0AD" w:rsidR="000E4DD1" w:rsidRDefault="000E4DD1" w:rsidP="00DF245C">
            <w:pPr>
              <w:rPr>
                <w:rFonts w:ascii="微軟正黑體" w:eastAsia="微軟正黑體" w:hAnsi="微軟正黑體"/>
                <w:b/>
                <w:bCs/>
                <w:lang w:eastAsia="zh-TW"/>
              </w:rPr>
            </w:pPr>
            <w:r>
              <w:rPr>
                <w:rFonts w:ascii="微軟正黑體" w:eastAsia="微軟正黑體" w:hAnsi="微軟正黑體" w:hint="eastAsia"/>
                <w:b/>
                <w:bCs/>
                <w:lang w:eastAsia="zh-TW"/>
              </w:rPr>
              <w:t>步驟</w:t>
            </w:r>
          </w:p>
        </w:tc>
        <w:tc>
          <w:tcPr>
            <w:tcW w:w="8647" w:type="dxa"/>
            <w:gridSpan w:val="2"/>
            <w:shd w:val="clear" w:color="auto" w:fill="DBE5F1" w:themeFill="accent1" w:themeFillTint="33"/>
          </w:tcPr>
          <w:p w14:paraId="0565D603" w14:textId="6565589A" w:rsidR="000E4DD1" w:rsidRPr="00131886" w:rsidRDefault="00DA30A2" w:rsidP="00DF245C">
            <w:pPr>
              <w:spacing w:line="276" w:lineRule="auto"/>
              <w:rPr>
                <w:rFonts w:ascii="微軟正黑體" w:eastAsia="微軟正黑體" w:hAnsi="微軟正黑體"/>
                <w:b/>
                <w:bCs/>
                <w:lang w:eastAsia="zh-TW"/>
              </w:rPr>
            </w:pPr>
            <w:r>
              <w:rPr>
                <w:rFonts w:ascii="微軟正黑體" w:eastAsia="微軟正黑體" w:hAnsi="微軟正黑體" w:hint="eastAsia"/>
                <w:b/>
                <w:bCs/>
                <w:lang w:eastAsia="zh-TW"/>
              </w:rPr>
              <w:t>填寫</w:t>
            </w:r>
            <w:r w:rsidR="000E4DD1">
              <w:rPr>
                <w:rFonts w:ascii="微軟正黑體" w:eastAsia="微軟正黑體" w:hAnsi="微軟正黑體" w:hint="eastAsia"/>
                <w:b/>
                <w:bCs/>
                <w:lang w:eastAsia="zh-TW"/>
              </w:rPr>
              <w:t>說明</w:t>
            </w:r>
          </w:p>
        </w:tc>
      </w:tr>
      <w:tr w:rsidR="009614FC" w14:paraId="400C3AC4" w14:textId="77777777" w:rsidTr="009614FC">
        <w:tc>
          <w:tcPr>
            <w:tcW w:w="1418" w:type="dxa"/>
          </w:tcPr>
          <w:p w14:paraId="781FCDE6" w14:textId="55354BEF" w:rsidR="000E4DD1" w:rsidRDefault="000E4DD1" w:rsidP="00DF245C">
            <w:pPr>
              <w:rPr>
                <w:rFonts w:ascii="微軟正黑體" w:eastAsia="微軟正黑體" w:hAnsi="微軟正黑體"/>
                <w:b/>
                <w:bCs/>
                <w:lang w:eastAsia="zh-TW"/>
              </w:rPr>
            </w:pPr>
            <w:r>
              <w:rPr>
                <w:rFonts w:ascii="微軟正黑體" w:eastAsia="微軟正黑體" w:hAnsi="微軟正黑體" w:hint="eastAsia"/>
                <w:b/>
                <w:bCs/>
                <w:lang w:eastAsia="zh-TW"/>
              </w:rPr>
              <w:t>第一步</w:t>
            </w:r>
          </w:p>
        </w:tc>
        <w:tc>
          <w:tcPr>
            <w:tcW w:w="8647" w:type="dxa"/>
            <w:gridSpan w:val="2"/>
          </w:tcPr>
          <w:p w14:paraId="5983171C" w14:textId="77777777" w:rsidR="000E4DD1" w:rsidRDefault="000E4DD1" w:rsidP="000E4DD1">
            <w:pPr>
              <w:pStyle w:val="a0"/>
              <w:spacing w:line="276" w:lineRule="auto"/>
              <w:rPr>
                <w:rFonts w:ascii="微軟正黑體" w:eastAsia="微軟正黑體" w:hAnsi="微軟正黑體"/>
                <w:lang w:eastAsia="zh-TW"/>
              </w:rPr>
            </w:pPr>
            <w:r w:rsidRPr="00C52801">
              <w:rPr>
                <w:rFonts w:ascii="微軟正黑體" w:eastAsia="微軟正黑體" w:hAnsi="微軟正黑體" w:hint="eastAsia"/>
                <w:lang w:eastAsia="zh-TW"/>
              </w:rPr>
              <w:t>點擊</w:t>
            </w:r>
            <w:r w:rsidRPr="00C52801">
              <w:rPr>
                <w:rFonts w:ascii="微軟正黑體" w:eastAsia="微軟正黑體" w:hAnsi="微軟正黑體"/>
                <w:lang w:eastAsia="zh-TW"/>
              </w:rPr>
              <w:t>LAP</w:t>
            </w:r>
            <w:r w:rsidRPr="00C52801">
              <w:rPr>
                <w:rFonts w:ascii="微軟正黑體" w:eastAsia="微軟正黑體" w:hAnsi="微軟正黑體" w:hint="eastAsia"/>
                <w:lang w:eastAsia="zh-TW"/>
              </w:rPr>
              <w:t>右上角「用戶名稱」</w:t>
            </w:r>
            <w:r w:rsidRPr="00C52801">
              <w:rPr>
                <w:rFonts w:ascii="微軟正黑體" w:eastAsia="微軟正黑體" w:hAnsi="微軟正黑體"/>
                <w:lang w:eastAsia="zh-TW"/>
              </w:rPr>
              <w:t xml:space="preserve">&gt; </w:t>
            </w:r>
            <w:r w:rsidRPr="00C52801">
              <w:rPr>
                <w:rFonts w:ascii="微軟正黑體" w:eastAsia="微軟正黑體" w:hAnsi="微軟正黑體" w:hint="eastAsia"/>
                <w:lang w:eastAsia="zh-TW"/>
              </w:rPr>
              <w:t>「基本檔案・語言設定」</w:t>
            </w:r>
          </w:p>
          <w:p w14:paraId="52CDD5CC" w14:textId="77777777" w:rsidR="000E4DD1" w:rsidRDefault="000E4DD1" w:rsidP="00DF3BF9">
            <w:pPr>
              <w:pStyle w:val="a0"/>
              <w:numPr>
                <w:ilvl w:val="0"/>
                <w:numId w:val="0"/>
              </w:numPr>
              <w:ind w:left="360"/>
              <w:rPr>
                <w:rFonts w:ascii="微軟正黑體" w:eastAsia="微軟正黑體" w:hAnsi="微軟正黑體"/>
                <w:lang w:eastAsia="zh-TW"/>
              </w:rPr>
            </w:pPr>
            <w:r>
              <w:rPr>
                <w:rFonts w:ascii="微軟正黑體" w:eastAsia="微軟正黑體" w:hAnsi="微軟正黑體"/>
                <w:noProof/>
                <w:lang w:eastAsia="zh-TW"/>
              </w:rPr>
              <w:drawing>
                <wp:inline distT="0" distB="0" distL="0" distR="0" wp14:anchorId="0DEE7D9F" wp14:editId="639B54D2">
                  <wp:extent cx="3701988" cy="1364251"/>
                  <wp:effectExtent l="0" t="0" r="0" b="0"/>
                  <wp:docPr id="1657244966" name="圖片 3" descr="一張含有 文字, 螢幕擷取畫面, 字型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244966" name="圖片 3" descr="一張含有 文字, 螢幕擷取畫面, 字型 的圖片&#10;&#10;AI 產生的內容可能不正確。"/>
                          <pic:cNvPicPr/>
                        </pic:nvPicPr>
                        <pic:blipFill>
                          <a:blip r:embed="rId6"/>
                          <a:stretch>
                            <a:fillRect/>
                          </a:stretch>
                        </pic:blipFill>
                        <pic:spPr>
                          <a:xfrm>
                            <a:off x="0" y="0"/>
                            <a:ext cx="3728931" cy="1374180"/>
                          </a:xfrm>
                          <a:prstGeom prst="rect">
                            <a:avLst/>
                          </a:prstGeom>
                        </pic:spPr>
                      </pic:pic>
                    </a:graphicData>
                  </a:graphic>
                </wp:inline>
              </w:drawing>
            </w:r>
          </w:p>
          <w:p w14:paraId="45D60F0D" w14:textId="70D7FD43" w:rsidR="00475183" w:rsidRPr="00C52801" w:rsidRDefault="00475183" w:rsidP="00DF3BF9">
            <w:pPr>
              <w:pStyle w:val="a0"/>
              <w:numPr>
                <w:ilvl w:val="0"/>
                <w:numId w:val="0"/>
              </w:numPr>
              <w:ind w:left="360"/>
              <w:rPr>
                <w:rFonts w:ascii="微軟正黑體" w:eastAsia="微軟正黑體" w:hAnsi="微軟正黑體"/>
                <w:lang w:eastAsia="zh-TW"/>
              </w:rPr>
            </w:pPr>
          </w:p>
        </w:tc>
      </w:tr>
      <w:tr w:rsidR="009614FC" w14:paraId="6021AE6B" w14:textId="77777777" w:rsidTr="009614FC">
        <w:trPr>
          <w:trHeight w:val="3720"/>
        </w:trPr>
        <w:tc>
          <w:tcPr>
            <w:tcW w:w="1418" w:type="dxa"/>
          </w:tcPr>
          <w:p w14:paraId="28F208BD" w14:textId="48AD352D" w:rsidR="009614FC" w:rsidRDefault="009614FC" w:rsidP="00DF245C">
            <w:pPr>
              <w:rPr>
                <w:rFonts w:ascii="微軟正黑體" w:eastAsia="微軟正黑體" w:hAnsi="微軟正黑體"/>
                <w:b/>
                <w:bCs/>
                <w:lang w:eastAsia="zh-TW"/>
              </w:rPr>
            </w:pPr>
            <w:r>
              <w:rPr>
                <w:rFonts w:ascii="微軟正黑體" w:eastAsia="微軟正黑體" w:hAnsi="微軟正黑體" w:hint="eastAsia"/>
                <w:b/>
                <w:bCs/>
                <w:lang w:eastAsia="zh-TW"/>
              </w:rPr>
              <w:t>第二步</w:t>
            </w:r>
          </w:p>
        </w:tc>
        <w:tc>
          <w:tcPr>
            <w:tcW w:w="4253" w:type="dxa"/>
          </w:tcPr>
          <w:p w14:paraId="230D5394" w14:textId="72AB175F" w:rsidR="009614FC" w:rsidRPr="000E4DD1" w:rsidRDefault="009614FC" w:rsidP="000E4DD1">
            <w:pPr>
              <w:spacing w:line="276" w:lineRule="auto"/>
              <w:rPr>
                <w:rFonts w:ascii="微軟正黑體" w:eastAsia="微軟正黑體" w:hAnsi="微軟正黑體"/>
                <w:b/>
                <w:bCs/>
                <w:lang w:eastAsia="zh-TW"/>
              </w:rPr>
            </w:pPr>
            <w:r>
              <w:rPr>
                <w:rFonts w:ascii="微軟正黑體" w:eastAsia="微軟正黑體" w:hAnsi="微軟正黑體" w:hint="eastAsia"/>
                <w:b/>
                <w:bCs/>
                <w:lang w:eastAsia="zh-TW"/>
              </w:rPr>
              <w:t>若您是透過「商用帳號」登入</w:t>
            </w:r>
          </w:p>
          <w:p w14:paraId="2F3EE2E2" w14:textId="2C85CD21" w:rsidR="009614FC" w:rsidRPr="000E4DD1" w:rsidRDefault="009614FC" w:rsidP="000E4DD1">
            <w:pPr>
              <w:pStyle w:val="a0"/>
              <w:spacing w:line="276" w:lineRule="auto"/>
              <w:rPr>
                <w:rFonts w:ascii="微軟正黑體" w:eastAsia="微軟正黑體" w:hAnsi="微軟正黑體"/>
                <w:lang w:eastAsia="zh-TW"/>
              </w:rPr>
            </w:pPr>
            <w:r w:rsidRPr="00C52801">
              <w:rPr>
                <w:rFonts w:ascii="微軟正黑體" w:eastAsia="微軟正黑體" w:hAnsi="微軟正黑體"/>
                <w:lang w:eastAsia="zh-TW"/>
              </w:rPr>
              <w:t>第 2 點「授權範圍」填入您的電子郵件地址</w:t>
            </w:r>
            <w:r>
              <w:rPr>
                <w:rFonts w:ascii="微軟正黑體" w:eastAsia="微軟正黑體" w:hAnsi="微軟正黑體" w:hint="eastAsia"/>
                <w:lang w:eastAsia="zh-TW"/>
              </w:rPr>
              <w:t>（</w:t>
            </w:r>
            <w:r w:rsidRPr="000E4DD1">
              <w:rPr>
                <w:rFonts w:ascii="微軟正黑體" w:eastAsia="微軟正黑體" w:hAnsi="微軟正黑體"/>
                <w:lang w:eastAsia="zh-TW"/>
              </w:rPr>
              <w:t xml:space="preserve">LINE ID </w:t>
            </w:r>
            <w:r w:rsidRPr="000E4DD1">
              <w:rPr>
                <w:rFonts w:ascii="微軟正黑體" w:eastAsia="微軟正黑體" w:hAnsi="微軟正黑體" w:hint="eastAsia"/>
                <w:lang w:eastAsia="zh-TW"/>
              </w:rPr>
              <w:t>為</w:t>
            </w:r>
            <w:r w:rsidRPr="000E4DD1">
              <w:rPr>
                <w:rFonts w:ascii="微軟正黑體" w:eastAsia="微軟正黑體" w:hAnsi="微軟正黑體"/>
                <w:lang w:eastAsia="zh-TW"/>
              </w:rPr>
              <w:t>選填</w:t>
            </w:r>
            <w:r>
              <w:rPr>
                <w:rFonts w:ascii="微軟正黑體" w:eastAsia="微軟正黑體" w:hAnsi="微軟正黑體" w:hint="eastAsia"/>
                <w:lang w:eastAsia="zh-TW"/>
              </w:rPr>
              <w:t>）</w:t>
            </w:r>
          </w:p>
          <w:p w14:paraId="33C279FE" w14:textId="77777777" w:rsidR="009614FC" w:rsidRDefault="009614FC" w:rsidP="000E4DD1">
            <w:pPr>
              <w:pStyle w:val="a0"/>
              <w:numPr>
                <w:ilvl w:val="0"/>
                <w:numId w:val="0"/>
              </w:numPr>
              <w:ind w:left="360" w:hanging="360"/>
              <w:rPr>
                <w:rFonts w:ascii="微軟正黑體" w:eastAsia="微軟正黑體" w:hAnsi="微軟正黑體"/>
                <w:lang w:eastAsia="zh-TW"/>
              </w:rPr>
            </w:pPr>
            <w:r>
              <w:rPr>
                <w:rFonts w:ascii="微軟正黑體" w:eastAsia="微軟正黑體" w:hAnsi="微軟正黑體"/>
                <w:noProof/>
                <w:lang w:eastAsia="zh-TW"/>
              </w:rPr>
              <w:drawing>
                <wp:inline distT="0" distB="0" distL="0" distR="0" wp14:anchorId="224A3A6C" wp14:editId="05B1AFE2">
                  <wp:extent cx="2197100" cy="3176895"/>
                  <wp:effectExtent l="12700" t="12700" r="12700" b="11430"/>
                  <wp:docPr id="1925355809" name="圖片 2" descr="一張含有 文字, 螢幕擷取畫面, 字型, 數字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355809" name="圖片 2" descr="一張含有 文字, 螢幕擷取畫面, 字型, 數字 的圖片&#10;&#10;AI 產生的內容可能不正確。"/>
                          <pic:cNvPicPr/>
                        </pic:nvPicPr>
                        <pic:blipFill>
                          <a:blip r:embed="rId7"/>
                          <a:stretch>
                            <a:fillRect/>
                          </a:stretch>
                        </pic:blipFill>
                        <pic:spPr>
                          <a:xfrm>
                            <a:off x="0" y="0"/>
                            <a:ext cx="2217475" cy="3206356"/>
                          </a:xfrm>
                          <a:prstGeom prst="rect">
                            <a:avLst/>
                          </a:prstGeom>
                          <a:ln>
                            <a:solidFill>
                              <a:schemeClr val="tx1">
                                <a:lumMod val="65000"/>
                                <a:lumOff val="35000"/>
                              </a:schemeClr>
                            </a:solidFill>
                          </a:ln>
                        </pic:spPr>
                      </pic:pic>
                    </a:graphicData>
                  </a:graphic>
                </wp:inline>
              </w:drawing>
            </w:r>
          </w:p>
          <w:p w14:paraId="607837F9" w14:textId="5492E439" w:rsidR="009614FC" w:rsidRPr="00C52801" w:rsidRDefault="009614FC" w:rsidP="000E4DD1">
            <w:pPr>
              <w:pStyle w:val="a0"/>
              <w:numPr>
                <w:ilvl w:val="0"/>
                <w:numId w:val="0"/>
              </w:numPr>
              <w:ind w:left="360" w:hanging="360"/>
              <w:rPr>
                <w:rFonts w:ascii="微軟正黑體" w:eastAsia="微軟正黑體" w:hAnsi="微軟正黑體"/>
                <w:lang w:eastAsia="zh-TW"/>
              </w:rPr>
            </w:pPr>
          </w:p>
        </w:tc>
        <w:tc>
          <w:tcPr>
            <w:tcW w:w="4394" w:type="dxa"/>
          </w:tcPr>
          <w:p w14:paraId="32FA60A4" w14:textId="0357F5AA" w:rsidR="009614FC" w:rsidRDefault="009614FC" w:rsidP="000E4DD1">
            <w:pPr>
              <w:pStyle w:val="a0"/>
              <w:numPr>
                <w:ilvl w:val="0"/>
                <w:numId w:val="0"/>
              </w:numPr>
              <w:spacing w:line="276" w:lineRule="auto"/>
              <w:ind w:left="360" w:hanging="360"/>
              <w:rPr>
                <w:rFonts w:ascii="微軟正黑體" w:eastAsia="微軟正黑體" w:hAnsi="微軟正黑體"/>
                <w:lang w:eastAsia="zh-TW"/>
              </w:rPr>
            </w:pPr>
            <w:r>
              <w:rPr>
                <w:rFonts w:ascii="微軟正黑體" w:eastAsia="微軟正黑體" w:hAnsi="微軟正黑體" w:hint="eastAsia"/>
                <w:b/>
                <w:bCs/>
                <w:lang w:eastAsia="zh-TW"/>
              </w:rPr>
              <w:t>若您是透過「</w:t>
            </w:r>
            <w:r>
              <w:rPr>
                <w:rFonts w:ascii="微軟正黑體" w:eastAsia="微軟正黑體" w:hAnsi="微軟正黑體"/>
                <w:b/>
                <w:bCs/>
                <w:lang w:eastAsia="zh-TW"/>
              </w:rPr>
              <w:t>LINE</w:t>
            </w:r>
            <w:r>
              <w:rPr>
                <w:rFonts w:ascii="微軟正黑體" w:eastAsia="微軟正黑體" w:hAnsi="微軟正黑體" w:hint="eastAsia"/>
                <w:b/>
                <w:bCs/>
                <w:lang w:eastAsia="zh-TW"/>
              </w:rPr>
              <w:t>帳號」登入</w:t>
            </w:r>
          </w:p>
          <w:p w14:paraId="4A5A498F" w14:textId="77777777" w:rsidR="009614FC" w:rsidRDefault="009614FC" w:rsidP="00DF245C">
            <w:pPr>
              <w:pStyle w:val="a0"/>
              <w:spacing w:line="276" w:lineRule="auto"/>
              <w:rPr>
                <w:rFonts w:ascii="微軟正黑體" w:eastAsia="微軟正黑體" w:hAnsi="微軟正黑體"/>
                <w:lang w:eastAsia="zh-TW"/>
              </w:rPr>
            </w:pPr>
            <w:r w:rsidRPr="00894C16">
              <w:rPr>
                <w:rFonts w:ascii="微軟正黑體" w:eastAsia="微軟正黑體" w:hAnsi="微軟正黑體"/>
                <w:lang w:eastAsia="zh-TW"/>
              </w:rPr>
              <w:t>第 2 點「授權範圍」填入您的電子郵件地址及 LINE ID</w:t>
            </w:r>
            <w:r w:rsidRPr="00C52801">
              <w:rPr>
                <w:rFonts w:ascii="微軟正黑體" w:eastAsia="微軟正黑體" w:hAnsi="微軟正黑體"/>
                <w:lang w:eastAsia="zh-TW"/>
              </w:rPr>
              <w:t>（均為必填）</w:t>
            </w:r>
          </w:p>
          <w:p w14:paraId="417C7F05" w14:textId="2BB1026C" w:rsidR="009614FC" w:rsidRPr="00C52801" w:rsidRDefault="009614FC" w:rsidP="00DF245C">
            <w:pPr>
              <w:pStyle w:val="a0"/>
              <w:spacing w:line="276" w:lineRule="auto"/>
              <w:ind w:left="0"/>
              <w:rPr>
                <w:rFonts w:ascii="微軟正黑體" w:eastAsia="微軟正黑體" w:hAnsi="微軟正黑體"/>
                <w:lang w:eastAsia="zh-TW"/>
              </w:rPr>
            </w:pPr>
            <w:r>
              <w:rPr>
                <w:rFonts w:ascii="微軟正黑體" w:eastAsia="微軟正黑體" w:hAnsi="微軟正黑體"/>
                <w:noProof/>
                <w:lang w:eastAsia="zh-TW"/>
              </w:rPr>
              <w:drawing>
                <wp:inline distT="0" distB="0" distL="0" distR="0" wp14:anchorId="40B6B7D6" wp14:editId="26BF1BCC">
                  <wp:extent cx="2057400" cy="2974895"/>
                  <wp:effectExtent l="12700" t="12700" r="12700" b="10160"/>
                  <wp:docPr id="768883298" name="圖片 3" descr="一張含有 文字, 螢幕擷取畫面, 字型, 數字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883298" name="圖片 3" descr="一張含有 文字, 螢幕擷取畫面, 字型, 數字 的圖片&#10;&#10;AI 產生的內容可能不正確。"/>
                          <pic:cNvPicPr/>
                        </pic:nvPicPr>
                        <pic:blipFill>
                          <a:blip r:embed="rId8"/>
                          <a:stretch>
                            <a:fillRect/>
                          </a:stretch>
                        </pic:blipFill>
                        <pic:spPr>
                          <a:xfrm>
                            <a:off x="0" y="0"/>
                            <a:ext cx="2073386" cy="2998010"/>
                          </a:xfrm>
                          <a:prstGeom prst="rect">
                            <a:avLst/>
                          </a:prstGeom>
                          <a:ln>
                            <a:solidFill>
                              <a:schemeClr val="tx1">
                                <a:lumMod val="65000"/>
                                <a:lumOff val="35000"/>
                              </a:schemeClr>
                            </a:solidFill>
                          </a:ln>
                        </pic:spPr>
                      </pic:pic>
                    </a:graphicData>
                  </a:graphic>
                </wp:inline>
              </w:drawing>
            </w:r>
          </w:p>
        </w:tc>
      </w:tr>
    </w:tbl>
    <w:p w14:paraId="43060DE2" w14:textId="0A7CC0A9" w:rsidR="00FD64DF" w:rsidRPr="00894C16" w:rsidRDefault="00000000" w:rsidP="00DF245C">
      <w:pPr>
        <w:rPr>
          <w:rFonts w:ascii="微軟正黑體" w:eastAsia="微軟正黑體" w:hAnsi="微軟正黑體"/>
          <w:lang w:eastAsia="zh-TW"/>
        </w:rPr>
      </w:pPr>
      <w:r w:rsidRPr="00894C16">
        <w:rPr>
          <w:rFonts w:ascii="微軟正黑體" w:eastAsia="微軟正黑體" w:hAnsi="微軟正黑體"/>
          <w:lang w:eastAsia="zh-TW"/>
        </w:rPr>
        <w:t>若為代理商或第三方協助廣告主投放廣告，授權公司可以是代理商或廣告主的法人機構。</w:t>
      </w:r>
    </w:p>
    <w:p w14:paraId="17584011" w14:textId="3D8FD63D" w:rsidR="009614FC" w:rsidRPr="00C52801" w:rsidRDefault="0098721B" w:rsidP="00DF245C">
      <w:pPr>
        <w:rPr>
          <w:rFonts w:ascii="微軟正黑體" w:eastAsia="微軟正黑體" w:hAnsi="微軟正黑體"/>
          <w:b/>
          <w:bCs/>
          <w:shd w:val="pct15" w:color="auto" w:fill="FFFFFF"/>
          <w:lang w:eastAsia="zh-TW"/>
        </w:rPr>
      </w:pPr>
      <w:r w:rsidRPr="0098721B">
        <w:rPr>
          <w:rFonts w:ascii="微軟正黑體" w:eastAsia="微軟正黑體" w:hAnsi="微軟正黑體" w:hint="eastAsia"/>
          <w:b/>
          <w:bCs/>
          <w:shd w:val="pct15" w:color="auto" w:fill="FFFFFF"/>
          <w:lang w:eastAsia="zh-TW"/>
        </w:rPr>
        <w:t>授權書內容</w:t>
      </w:r>
      <w:r w:rsidR="008278FC">
        <w:rPr>
          <w:rFonts w:ascii="微軟正黑體" w:eastAsia="微軟正黑體" w:hAnsi="微軟正黑體" w:hint="eastAsia"/>
          <w:b/>
          <w:bCs/>
          <w:shd w:val="pct15" w:color="auto" w:fill="FFFFFF"/>
          <w:lang w:eastAsia="zh-TW"/>
        </w:rPr>
        <w:t>請</w:t>
      </w:r>
      <w:r w:rsidRPr="0098721B">
        <w:rPr>
          <w:rFonts w:ascii="微軟正黑體" w:eastAsia="微軟正黑體" w:hAnsi="微軟正黑體" w:hint="eastAsia"/>
          <w:b/>
          <w:bCs/>
          <w:shd w:val="pct15" w:color="auto" w:fill="FFFFFF"/>
          <w:lang w:eastAsia="zh-TW"/>
        </w:rPr>
        <w:t>於下</w:t>
      </w:r>
      <w:r w:rsidR="000E4DD1">
        <w:rPr>
          <w:rFonts w:ascii="微軟正黑體" w:eastAsia="微軟正黑體" w:hAnsi="微軟正黑體" w:hint="eastAsia"/>
          <w:b/>
          <w:bCs/>
          <w:shd w:val="pct15" w:color="auto" w:fill="FFFFFF"/>
          <w:lang w:eastAsia="zh-TW"/>
        </w:rPr>
        <w:t>方</w:t>
      </w:r>
      <w:r w:rsidRPr="0098721B">
        <w:rPr>
          <w:rFonts w:ascii="微軟正黑體" w:eastAsia="微軟正黑體" w:hAnsi="微軟正黑體" w:hint="eastAsia"/>
          <w:b/>
          <w:bCs/>
          <w:shd w:val="pct15" w:color="auto" w:fill="FFFFFF"/>
          <w:lang w:eastAsia="zh-TW"/>
        </w:rPr>
        <w:t>填寫</w:t>
      </w:r>
      <w:r w:rsidR="008278FC">
        <w:rPr>
          <w:rFonts w:ascii="微軟正黑體" w:eastAsia="微軟正黑體" w:hAnsi="微軟正黑體" w:hint="eastAsia"/>
          <w:b/>
          <w:bCs/>
          <w:shd w:val="pct15" w:color="auto" w:fill="FFFFFF"/>
          <w:lang w:eastAsia="zh-TW"/>
        </w:rPr>
        <w:t>，黃底為需要填寫內容處</w:t>
      </w:r>
    </w:p>
    <w:p w14:paraId="0B0A55AE" w14:textId="77777777" w:rsidR="000059A7" w:rsidRPr="00B61EA6" w:rsidRDefault="000059A7" w:rsidP="00DF245C">
      <w:pPr>
        <w:jc w:val="center"/>
        <w:rPr>
          <w:rFonts w:ascii="微軟正黑體" w:eastAsia="微軟正黑體" w:hAnsi="微軟正黑體"/>
          <w:b/>
          <w:bCs/>
        </w:rPr>
      </w:pPr>
      <w:proofErr w:type="spellStart"/>
      <w:r w:rsidRPr="00B61EA6">
        <w:rPr>
          <w:rFonts w:ascii="微軟正黑體" w:eastAsia="微軟正黑體" w:hAnsi="微軟正黑體" w:hint="eastAsia"/>
          <w:b/>
          <w:bCs/>
        </w:rPr>
        <w:lastRenderedPageBreak/>
        <w:t>以指定</w:t>
      </w:r>
      <w:proofErr w:type="spellEnd"/>
      <w:r w:rsidRPr="00B61EA6">
        <w:rPr>
          <w:rFonts w:ascii="微軟正黑體" w:eastAsia="微軟正黑體" w:hAnsi="微軟正黑體"/>
          <w:b/>
          <w:bCs/>
        </w:rPr>
        <w:t xml:space="preserve"> email/LINE ID </w:t>
      </w:r>
      <w:proofErr w:type="spellStart"/>
      <w:r w:rsidRPr="00B61EA6">
        <w:rPr>
          <w:rFonts w:ascii="微軟正黑體" w:eastAsia="微軟正黑體" w:hAnsi="微軟正黑體" w:hint="eastAsia"/>
          <w:b/>
          <w:bCs/>
        </w:rPr>
        <w:t>執行雙因子身分驗證之授權書</w:t>
      </w:r>
      <w:proofErr w:type="spellEnd"/>
      <w:r w:rsidRPr="00B61EA6">
        <w:rPr>
          <w:rFonts w:ascii="微軟正黑體" w:eastAsia="微軟正黑體" w:hAnsi="微軟正黑體"/>
          <w:b/>
          <w:bCs/>
        </w:rPr>
        <w:br/>
        <w:t>Authorization Letter for Executing Two-Factor Authentication via Designated Email/LINE ID</w:t>
      </w:r>
    </w:p>
    <w:p w14:paraId="2685A6F0" w14:textId="77777777" w:rsidR="000059A7" w:rsidRPr="00894C16" w:rsidRDefault="000059A7" w:rsidP="00DF245C">
      <w:pPr>
        <w:rPr>
          <w:rFonts w:ascii="微軟正黑體" w:eastAsia="微軟正黑體" w:hAnsi="微軟正黑體"/>
        </w:rPr>
      </w:pPr>
    </w:p>
    <w:p w14:paraId="70621DE6"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致</w:t>
      </w:r>
      <w:r w:rsidRPr="00894C16">
        <w:rPr>
          <w:rFonts w:ascii="微軟正黑體" w:eastAsia="微軟正黑體" w:hAnsi="微軟正黑體"/>
        </w:rPr>
        <w:t xml:space="preserve"> LY Corporation</w:t>
      </w:r>
      <w:r w:rsidRPr="00894C16">
        <w:rPr>
          <w:rFonts w:ascii="微軟正黑體" w:eastAsia="微軟正黑體" w:hAnsi="微軟正黑體"/>
        </w:rPr>
        <w:br/>
        <w:t>To: LY Corporation</w:t>
      </w:r>
    </w:p>
    <w:p w14:paraId="7F220327" w14:textId="77777777" w:rsidR="000059A7" w:rsidRPr="00894C16" w:rsidRDefault="000059A7" w:rsidP="00DF245C">
      <w:pPr>
        <w:rPr>
          <w:rFonts w:ascii="微軟正黑體" w:eastAsia="微軟正黑體" w:hAnsi="微軟正黑體"/>
          <w:lang w:eastAsia="zh-TW"/>
        </w:rPr>
      </w:pPr>
    </w:p>
    <w:p w14:paraId="56DFE015"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lang w:eastAsia="zh-TW"/>
        </w:rPr>
        <w:t>本公司（即授權人）授權以本文件指定之電子郵件或LINE ID，用於貴公司依《詐欺犯罪危害防制條例》要求，執行以一次性密碼（OTP）所為之雙因子身分驗證程序。本公司特此確認並同意下列事項：</w:t>
      </w:r>
      <w:r w:rsidRPr="00894C16">
        <w:rPr>
          <w:rFonts w:ascii="微軟正黑體" w:eastAsia="微軟正黑體" w:hAnsi="微軟正黑體"/>
          <w:lang w:eastAsia="zh-TW"/>
        </w:rPr>
        <w:br/>
        <w:t xml:space="preserve">Our company (“Principal”) hereby authorizes the use of the email or LINE ID specified in this document to execute the two-factor authentication process using One-Time Passwords (OTP) as required by your company under the Fraud Crime Hazard Prevention Act of Taiwan. </w:t>
      </w:r>
      <w:r w:rsidRPr="00894C16">
        <w:rPr>
          <w:rFonts w:ascii="微軟正黑體" w:eastAsia="微軟正黑體" w:hAnsi="微軟正黑體"/>
        </w:rPr>
        <w:t>Our company hereby confirms and agrees to the following terms:</w:t>
      </w:r>
    </w:p>
    <w:p w14:paraId="65A47BA4" w14:textId="77777777" w:rsidR="000059A7" w:rsidRPr="00894C16" w:rsidRDefault="000059A7" w:rsidP="00DF245C">
      <w:pPr>
        <w:rPr>
          <w:rFonts w:ascii="微軟正黑體" w:eastAsia="微軟正黑體" w:hAnsi="微軟正黑體"/>
        </w:rPr>
      </w:pPr>
    </w:p>
    <w:p w14:paraId="72281FA3"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1. </w:t>
      </w:r>
      <w:proofErr w:type="spellStart"/>
      <w:r w:rsidRPr="00894C16">
        <w:rPr>
          <w:rFonts w:ascii="微軟正黑體" w:eastAsia="微軟正黑體" w:hAnsi="微軟正黑體" w:hint="eastAsia"/>
        </w:rPr>
        <w:t>授權目的</w:t>
      </w:r>
      <w:proofErr w:type="spellEnd"/>
      <w:r w:rsidRPr="00894C16">
        <w:rPr>
          <w:rFonts w:ascii="微軟正黑體" w:eastAsia="微軟正黑體" w:hAnsi="微軟正黑體" w:hint="eastAsia"/>
        </w:rPr>
        <w:t xml:space="preserve"> </w:t>
      </w:r>
      <w:r w:rsidRPr="00894C16">
        <w:rPr>
          <w:rFonts w:ascii="微軟正黑體" w:eastAsia="微軟正黑體" w:hAnsi="微軟正黑體"/>
        </w:rPr>
        <w:t xml:space="preserve">(Purpose of </w:t>
      </w:r>
      <w:proofErr w:type="gramStart"/>
      <w:r w:rsidRPr="00894C16">
        <w:rPr>
          <w:rFonts w:ascii="微軟正黑體" w:eastAsia="微軟正黑體" w:hAnsi="微軟正黑體"/>
        </w:rPr>
        <w:t>Authorization)</w:t>
      </w:r>
      <w:r w:rsidRPr="00894C16">
        <w:rPr>
          <w:rFonts w:ascii="微軟正黑體" w:eastAsia="微軟正黑體" w:hAnsi="微軟正黑體" w:hint="eastAsia"/>
        </w:rPr>
        <w:t>：</w:t>
      </w:r>
      <w:proofErr w:type="gramEnd"/>
    </w:p>
    <w:p w14:paraId="0852A0FC"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proofErr w:type="spellStart"/>
      <w:r w:rsidRPr="00894C16">
        <w:rPr>
          <w:rFonts w:ascii="微軟正黑體" w:eastAsia="微軟正黑體" w:hAnsi="微軟正黑體" w:hint="eastAsia"/>
        </w:rPr>
        <w:t>本授權書旨在授權下列電子郵件地址及LINE</w:t>
      </w:r>
      <w:proofErr w:type="spellEnd"/>
      <w:r w:rsidRPr="00894C16">
        <w:rPr>
          <w:rFonts w:ascii="微軟正黑體" w:eastAsia="微軟正黑體" w:hAnsi="微軟正黑體" w:hint="eastAsia"/>
        </w:rPr>
        <w:t xml:space="preserve"> </w:t>
      </w:r>
      <w:proofErr w:type="spellStart"/>
      <w:r w:rsidRPr="00894C16">
        <w:rPr>
          <w:rFonts w:ascii="微軟正黑體" w:eastAsia="微軟正黑體" w:hAnsi="微軟正黑體" w:hint="eastAsia"/>
        </w:rPr>
        <w:t>ID用於接收並處理身分驗證程序中的一次性密碼，確保符合《詐欺犯罪危害防制條例》之要求</w:t>
      </w:r>
      <w:proofErr w:type="spellEnd"/>
      <w:r w:rsidRPr="00894C16">
        <w:rPr>
          <w:rFonts w:ascii="微軟正黑體" w:eastAsia="微軟正黑體" w:hAnsi="微軟正黑體" w:hint="eastAsia"/>
        </w:rPr>
        <w:t>。</w:t>
      </w:r>
      <w:r w:rsidRPr="00894C16">
        <w:rPr>
          <w:rFonts w:ascii="微軟正黑體" w:eastAsia="微軟正黑體" w:hAnsi="微軟正黑體"/>
        </w:rPr>
        <w:br/>
        <w:t xml:space="preserve">   This letter of authorization is intended to authorize the designated email address and LINE ID to receive and process One-Time Passwords in the identity verification process, ensuring compliance with the requirements of the under the Fraud Crime Hazard Prevention Act of Taiwan.</w:t>
      </w:r>
    </w:p>
    <w:p w14:paraId="64F6A542" w14:textId="77777777" w:rsidR="000059A7" w:rsidRPr="00894C16" w:rsidRDefault="000059A7" w:rsidP="00DF245C">
      <w:pPr>
        <w:rPr>
          <w:rFonts w:ascii="微軟正黑體" w:eastAsia="微軟正黑體" w:hAnsi="微軟正黑體"/>
        </w:rPr>
      </w:pPr>
    </w:p>
    <w:p w14:paraId="652EBA47"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2. </w:t>
      </w:r>
      <w:proofErr w:type="spellStart"/>
      <w:r w:rsidRPr="00894C16">
        <w:rPr>
          <w:rFonts w:ascii="微軟正黑體" w:eastAsia="微軟正黑體" w:hAnsi="微軟正黑體" w:hint="eastAsia"/>
        </w:rPr>
        <w:t>授權範圍</w:t>
      </w:r>
      <w:proofErr w:type="spellEnd"/>
      <w:r w:rsidRPr="00894C16">
        <w:rPr>
          <w:rFonts w:ascii="微軟正黑體" w:eastAsia="微軟正黑體" w:hAnsi="微軟正黑體" w:hint="eastAsia"/>
        </w:rPr>
        <w:t xml:space="preserve"> </w:t>
      </w:r>
      <w:r w:rsidRPr="00894C16">
        <w:rPr>
          <w:rFonts w:ascii="微軟正黑體" w:eastAsia="微軟正黑體" w:hAnsi="微軟正黑體"/>
        </w:rPr>
        <w:t xml:space="preserve">(Scope of </w:t>
      </w:r>
      <w:proofErr w:type="gramStart"/>
      <w:r w:rsidRPr="00894C16">
        <w:rPr>
          <w:rFonts w:ascii="微軟正黑體" w:eastAsia="微軟正黑體" w:hAnsi="微軟正黑體"/>
        </w:rPr>
        <w:t>Authorization)</w:t>
      </w:r>
      <w:r w:rsidRPr="00894C16">
        <w:rPr>
          <w:rFonts w:ascii="微軟正黑體" w:eastAsia="微軟正黑體" w:hAnsi="微軟正黑體" w:hint="eastAsia"/>
        </w:rPr>
        <w:t>：</w:t>
      </w:r>
      <w:proofErr w:type="gramEnd"/>
    </w:p>
    <w:p w14:paraId="4CAD25CF" w14:textId="1C2281BB" w:rsidR="000059A7" w:rsidRDefault="000059A7" w:rsidP="00DF245C">
      <w:pPr>
        <w:rPr>
          <w:rFonts w:ascii="微軟正黑體" w:eastAsia="微軟正黑體" w:hAnsi="微軟正黑體"/>
          <w:highlight w:val="yellow"/>
          <w:lang w:eastAsia="zh-TW"/>
        </w:rPr>
      </w:pPr>
      <w:r w:rsidRPr="00894C16">
        <w:rPr>
          <w:rFonts w:ascii="微軟正黑體" w:eastAsia="微軟正黑體" w:hAnsi="微軟正黑體" w:hint="eastAsia"/>
        </w:rPr>
        <w:lastRenderedPageBreak/>
        <w:t xml:space="preserve">   </w:t>
      </w:r>
      <w:r w:rsidRPr="00894C16">
        <w:rPr>
          <w:rFonts w:ascii="微軟正黑體" w:eastAsia="微軟正黑體" w:hAnsi="微軟正黑體" w:hint="eastAsia"/>
          <w:highlight w:val="yellow"/>
        </w:rPr>
        <w:t xml:space="preserve">- </w:t>
      </w:r>
      <w:r w:rsidRPr="00894C16">
        <w:rPr>
          <w:rFonts w:ascii="微軟正黑體" w:eastAsia="微軟正黑體" w:hAnsi="微軟正黑體" w:cs="微軟正黑體" w:hint="eastAsia"/>
          <w:highlight w:val="yellow"/>
          <w:lang w:eastAsia="zh-TW"/>
        </w:rPr>
        <w:t>被授權人註冊註冊</w:t>
      </w:r>
      <w:r w:rsidRPr="00894C16">
        <w:rPr>
          <w:rFonts w:ascii="微軟正黑體" w:eastAsia="微軟正黑體" w:hAnsi="微軟正黑體"/>
          <w:highlight w:val="yellow"/>
        </w:rPr>
        <w:t xml:space="preserve">LINE Business </w:t>
      </w:r>
      <w:proofErr w:type="spellStart"/>
      <w:r w:rsidRPr="00894C16">
        <w:rPr>
          <w:rFonts w:ascii="微軟正黑體" w:eastAsia="微軟正黑體" w:hAnsi="微軟正黑體"/>
          <w:highlight w:val="yellow"/>
        </w:rPr>
        <w:t>ID</w:t>
      </w:r>
      <w:r w:rsidRPr="00894C16">
        <w:rPr>
          <w:rFonts w:ascii="微軟正黑體" w:eastAsia="微軟正黑體" w:hAnsi="微軟正黑體" w:hint="eastAsia"/>
          <w:highlight w:val="yellow"/>
        </w:rPr>
        <w:t>的電子郵件地址</w:t>
      </w:r>
      <w:proofErr w:type="spellEnd"/>
      <w:r w:rsidRPr="00894C16">
        <w:rPr>
          <w:rFonts w:ascii="微軟正黑體" w:eastAsia="微軟正黑體" w:hAnsi="微軟正黑體" w:hint="eastAsia"/>
          <w:highlight w:val="yellow"/>
        </w:rPr>
        <w:t xml:space="preserve"> </w:t>
      </w:r>
      <w:r w:rsidRPr="00894C16">
        <w:rPr>
          <w:rFonts w:ascii="微軟正黑體" w:eastAsia="微軟正黑體" w:hAnsi="微軟正黑體"/>
          <w:highlight w:val="yellow"/>
        </w:rPr>
        <w:t>(email)</w:t>
      </w:r>
      <w:r w:rsidRPr="00894C16">
        <w:rPr>
          <w:rFonts w:ascii="微軟正黑體" w:eastAsia="微軟正黑體" w:hAnsi="微軟正黑體" w:hint="eastAsia"/>
          <w:highlight w:val="yellow"/>
        </w:rPr>
        <w:t>：</w:t>
      </w:r>
    </w:p>
    <w:p w14:paraId="7D68B470" w14:textId="77777777" w:rsidR="00554CF3" w:rsidRPr="00894C16" w:rsidRDefault="00554CF3" w:rsidP="00DF245C">
      <w:pPr>
        <w:rPr>
          <w:rFonts w:ascii="微軟正黑體" w:eastAsia="微軟正黑體" w:hAnsi="微軟正黑體"/>
          <w:highlight w:val="yellow"/>
          <w:lang w:eastAsia="zh-TW"/>
        </w:rPr>
      </w:pPr>
    </w:p>
    <w:p w14:paraId="2990653F" w14:textId="34DF39C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r w:rsidRPr="00894C16">
        <w:rPr>
          <w:rFonts w:ascii="微軟正黑體" w:eastAsia="微軟正黑體" w:hAnsi="微軟正黑體" w:hint="eastAsia"/>
          <w:highlight w:val="yellow"/>
        </w:rPr>
        <w:t xml:space="preserve">- </w:t>
      </w:r>
      <w:r w:rsidRPr="00894C16">
        <w:rPr>
          <w:rFonts w:ascii="微軟正黑體" w:eastAsia="微軟正黑體" w:hAnsi="微軟正黑體" w:cs="微軟正黑體" w:hint="eastAsia"/>
          <w:highlight w:val="yellow"/>
          <w:lang w:eastAsia="zh-TW"/>
        </w:rPr>
        <w:t>被授權人註冊註冊</w:t>
      </w:r>
      <w:r w:rsidRPr="00894C16">
        <w:rPr>
          <w:rFonts w:ascii="微軟正黑體" w:eastAsia="微軟正黑體" w:hAnsi="微軟正黑體"/>
          <w:highlight w:val="yellow"/>
        </w:rPr>
        <w:t>LINE Business ID</w:t>
      </w:r>
      <w:r w:rsidRPr="00894C16">
        <w:rPr>
          <w:rFonts w:ascii="微軟正黑體" w:eastAsia="微軟正黑體" w:hAnsi="微軟正黑體" w:cs="微軟正黑體" w:hint="eastAsia"/>
          <w:highlight w:val="yellow"/>
          <w:lang w:eastAsia="zh-TW"/>
        </w:rPr>
        <w:t>的</w:t>
      </w:r>
      <w:r w:rsidRPr="00894C16">
        <w:rPr>
          <w:rFonts w:ascii="微軟正黑體" w:eastAsia="微軟正黑體" w:hAnsi="微軟正黑體" w:hint="eastAsia"/>
          <w:highlight w:val="yellow"/>
        </w:rPr>
        <w:t>LINE ID：</w:t>
      </w:r>
    </w:p>
    <w:p w14:paraId="2388DCB5" w14:textId="77777777" w:rsidR="000059A7" w:rsidRPr="00894C16" w:rsidRDefault="000059A7" w:rsidP="00DF245C">
      <w:pPr>
        <w:rPr>
          <w:rFonts w:ascii="微軟正黑體" w:eastAsia="微軟正黑體" w:hAnsi="微軟正黑體"/>
        </w:rPr>
      </w:pPr>
    </w:p>
    <w:p w14:paraId="5487D5C8"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3. </w:t>
      </w:r>
      <w:proofErr w:type="spellStart"/>
      <w:r w:rsidRPr="00894C16">
        <w:rPr>
          <w:rFonts w:ascii="微軟正黑體" w:eastAsia="微軟正黑體" w:hAnsi="微軟正黑體" w:hint="eastAsia"/>
        </w:rPr>
        <w:t>授權期限</w:t>
      </w:r>
      <w:proofErr w:type="spellEnd"/>
      <w:r w:rsidRPr="00894C16">
        <w:rPr>
          <w:rFonts w:ascii="微軟正黑體" w:eastAsia="微軟正黑體" w:hAnsi="微軟正黑體"/>
        </w:rPr>
        <w:t xml:space="preserve"> (Duration of </w:t>
      </w:r>
      <w:proofErr w:type="gramStart"/>
      <w:r w:rsidRPr="00894C16">
        <w:rPr>
          <w:rFonts w:ascii="微軟正黑體" w:eastAsia="微軟正黑體" w:hAnsi="微軟正黑體"/>
        </w:rPr>
        <w:t>Authorization)</w:t>
      </w:r>
      <w:r w:rsidRPr="00894C16">
        <w:rPr>
          <w:rFonts w:ascii="微軟正黑體" w:eastAsia="微軟正黑體" w:hAnsi="微軟正黑體" w:hint="eastAsia"/>
        </w:rPr>
        <w:t>：</w:t>
      </w:r>
      <w:proofErr w:type="gramEnd"/>
    </w:p>
    <w:p w14:paraId="7A21452D"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proofErr w:type="spellStart"/>
      <w:r w:rsidRPr="00894C16">
        <w:rPr>
          <w:rFonts w:ascii="微軟正黑體" w:eastAsia="微軟正黑體" w:hAnsi="微軟正黑體" w:hint="eastAsia"/>
        </w:rPr>
        <w:t>本授權自簽署日起生效，直至本公司書面撤銷為止</w:t>
      </w:r>
      <w:proofErr w:type="spellEnd"/>
      <w:r w:rsidRPr="00894C16">
        <w:rPr>
          <w:rFonts w:ascii="微軟正黑體" w:eastAsia="微軟正黑體" w:hAnsi="微軟正黑體" w:hint="eastAsia"/>
        </w:rPr>
        <w:t>。</w:t>
      </w:r>
      <w:r w:rsidRPr="00894C16">
        <w:rPr>
          <w:rFonts w:ascii="微軟正黑體" w:eastAsia="微軟正黑體" w:hAnsi="微軟正黑體"/>
        </w:rPr>
        <w:br/>
        <w:t xml:space="preserve">   This authorization is effective from the date of signing and will remain in effect until our company revokes it in writing.</w:t>
      </w:r>
    </w:p>
    <w:p w14:paraId="6967C249" w14:textId="77777777" w:rsidR="000059A7" w:rsidRPr="00894C16" w:rsidRDefault="000059A7" w:rsidP="00DF245C">
      <w:pPr>
        <w:rPr>
          <w:rFonts w:ascii="微軟正黑體" w:eastAsia="微軟正黑體" w:hAnsi="微軟正黑體"/>
        </w:rPr>
      </w:pPr>
    </w:p>
    <w:p w14:paraId="4C955CC9"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4. </w:t>
      </w:r>
      <w:proofErr w:type="spellStart"/>
      <w:r w:rsidRPr="00894C16">
        <w:rPr>
          <w:rFonts w:ascii="微軟正黑體" w:eastAsia="微軟正黑體" w:hAnsi="微軟正黑體" w:hint="eastAsia"/>
        </w:rPr>
        <w:t>責任聲明</w:t>
      </w:r>
      <w:proofErr w:type="spellEnd"/>
      <w:r w:rsidRPr="00894C16">
        <w:rPr>
          <w:rFonts w:ascii="微軟正黑體" w:eastAsia="微軟正黑體" w:hAnsi="微軟正黑體" w:hint="eastAsia"/>
        </w:rPr>
        <w:t xml:space="preserve"> </w:t>
      </w:r>
      <w:r w:rsidRPr="00894C16">
        <w:rPr>
          <w:rFonts w:ascii="微軟正黑體" w:eastAsia="微軟正黑體" w:hAnsi="微軟正黑體"/>
        </w:rPr>
        <w:t xml:space="preserve">(Disclaimer of </w:t>
      </w:r>
      <w:proofErr w:type="gramStart"/>
      <w:r w:rsidRPr="00894C16">
        <w:rPr>
          <w:rFonts w:ascii="微軟正黑體" w:eastAsia="微軟正黑體" w:hAnsi="微軟正黑體"/>
        </w:rPr>
        <w:t>Liability)</w:t>
      </w:r>
      <w:r w:rsidRPr="00894C16">
        <w:rPr>
          <w:rFonts w:ascii="微軟正黑體" w:eastAsia="微軟正黑體" w:hAnsi="微軟正黑體" w:hint="eastAsia"/>
        </w:rPr>
        <w:t>：</w:t>
      </w:r>
      <w:proofErr w:type="gramEnd"/>
    </w:p>
    <w:p w14:paraId="191564F0"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proofErr w:type="spellStart"/>
      <w:r w:rsidRPr="00894C16">
        <w:rPr>
          <w:rFonts w:ascii="微軟正黑體" w:eastAsia="微軟正黑體" w:hAnsi="微軟正黑體" w:hint="eastAsia"/>
        </w:rPr>
        <w:t>本公司確認，所提供之電子郵件地址及LINE</w:t>
      </w:r>
      <w:proofErr w:type="spellEnd"/>
      <w:r w:rsidRPr="00894C16">
        <w:rPr>
          <w:rFonts w:ascii="微軟正黑體" w:eastAsia="微軟正黑體" w:hAnsi="微軟正黑體" w:hint="eastAsia"/>
        </w:rPr>
        <w:t xml:space="preserve"> ID為本公司合法擁有或控制，或為本公司委託或授權之他公司（包括但不限於本公司之代理人）所擁有或控制，並將負責其使用過程中的所有行為及後果。</w:t>
      </w:r>
      <w:r w:rsidRPr="00894C16">
        <w:rPr>
          <w:rFonts w:ascii="微軟正黑體" w:eastAsia="微軟正黑體" w:hAnsi="微軟正黑體"/>
        </w:rPr>
        <w:br/>
        <w:t xml:space="preserve">   Our company confirms that the provided email address and LINE ID are either legally owned or controlled by our company</w:t>
      </w:r>
      <w:r w:rsidRPr="00894C16">
        <w:rPr>
          <w:rFonts w:ascii="微軟正黑體" w:eastAsia="微軟正黑體" w:hAnsi="微軟正黑體" w:hint="eastAsia"/>
        </w:rPr>
        <w:t xml:space="preserve"> o</w:t>
      </w:r>
      <w:r w:rsidRPr="00894C16">
        <w:rPr>
          <w:rFonts w:ascii="微軟正黑體" w:eastAsia="微軟正黑體" w:hAnsi="微軟正黑體"/>
        </w:rPr>
        <w:t>r legally owned or controlled by the other company entrusted or engaged by our company (including but not limited to the agent of our company)and we will be responsible for all actions and consequences arising from their use.</w:t>
      </w:r>
    </w:p>
    <w:p w14:paraId="64CDFD76" w14:textId="77777777" w:rsidR="000059A7" w:rsidRPr="00894C16" w:rsidRDefault="000059A7" w:rsidP="00DF245C">
      <w:pPr>
        <w:rPr>
          <w:rFonts w:ascii="微軟正黑體" w:eastAsia="微軟正黑體" w:hAnsi="微軟正黑體"/>
        </w:rPr>
      </w:pPr>
    </w:p>
    <w:p w14:paraId="4D819380"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5. </w:t>
      </w:r>
      <w:proofErr w:type="spellStart"/>
      <w:r w:rsidRPr="00894C16">
        <w:rPr>
          <w:rFonts w:ascii="微軟正黑體" w:eastAsia="微軟正黑體" w:hAnsi="微軟正黑體" w:hint="eastAsia"/>
        </w:rPr>
        <w:t>資料保密</w:t>
      </w:r>
      <w:proofErr w:type="spellEnd"/>
      <w:r w:rsidRPr="00894C16">
        <w:rPr>
          <w:rFonts w:ascii="微軟正黑體" w:eastAsia="微軟正黑體" w:hAnsi="微軟正黑體" w:hint="eastAsia"/>
        </w:rPr>
        <w:t xml:space="preserve"> </w:t>
      </w:r>
      <w:r w:rsidRPr="00894C16">
        <w:rPr>
          <w:rFonts w:ascii="微軟正黑體" w:eastAsia="微軟正黑體" w:hAnsi="微軟正黑體"/>
        </w:rPr>
        <w:t xml:space="preserve">(Data </w:t>
      </w:r>
      <w:proofErr w:type="gramStart"/>
      <w:r w:rsidRPr="00894C16">
        <w:rPr>
          <w:rFonts w:ascii="微軟正黑體" w:eastAsia="微軟正黑體" w:hAnsi="微軟正黑體"/>
        </w:rPr>
        <w:t>Confidentiality)</w:t>
      </w:r>
      <w:r w:rsidRPr="00894C16">
        <w:rPr>
          <w:rFonts w:ascii="微軟正黑體" w:eastAsia="微軟正黑體" w:hAnsi="微軟正黑體" w:hint="eastAsia"/>
        </w:rPr>
        <w:t>：</w:t>
      </w:r>
      <w:proofErr w:type="gramEnd"/>
    </w:p>
    <w:p w14:paraId="7F046419"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proofErr w:type="spellStart"/>
      <w:r w:rsidRPr="00894C16">
        <w:rPr>
          <w:rFonts w:ascii="微軟正黑體" w:eastAsia="微軟正黑體" w:hAnsi="微軟正黑體" w:hint="eastAsia"/>
        </w:rPr>
        <w:t>本公司承諾將妥善保管與本授權相關之所有資料，並遵循相關法規之保密要求</w:t>
      </w:r>
      <w:proofErr w:type="spellEnd"/>
      <w:r w:rsidRPr="00894C16">
        <w:rPr>
          <w:rFonts w:ascii="微軟正黑體" w:eastAsia="微軟正黑體" w:hAnsi="微軟正黑體" w:hint="eastAsia"/>
        </w:rPr>
        <w:t>。</w:t>
      </w:r>
      <w:r w:rsidRPr="00894C16">
        <w:rPr>
          <w:rFonts w:ascii="微軟正黑體" w:eastAsia="微軟正黑體" w:hAnsi="微軟正黑體"/>
        </w:rPr>
        <w:br/>
        <w:t xml:space="preserve">   Our company commits to properly safeguarding all data related to this authorization and complying with relevant legal confidentiality requirements.</w:t>
      </w:r>
    </w:p>
    <w:p w14:paraId="668101AD" w14:textId="77777777" w:rsidR="000059A7" w:rsidRPr="00894C16" w:rsidRDefault="000059A7" w:rsidP="00DF245C">
      <w:pPr>
        <w:rPr>
          <w:rFonts w:ascii="微軟正黑體" w:eastAsia="微軟正黑體" w:hAnsi="微軟正黑體"/>
        </w:rPr>
      </w:pPr>
    </w:p>
    <w:p w14:paraId="7E2A2794"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lastRenderedPageBreak/>
        <w:t xml:space="preserve">6. </w:t>
      </w:r>
      <w:proofErr w:type="spellStart"/>
      <w:r w:rsidRPr="00894C16">
        <w:rPr>
          <w:rFonts w:ascii="微軟正黑體" w:eastAsia="微軟正黑體" w:hAnsi="微軟正黑體" w:hint="eastAsia"/>
        </w:rPr>
        <w:t>聯繫資訊</w:t>
      </w:r>
      <w:proofErr w:type="spellEnd"/>
      <w:r w:rsidRPr="00894C16">
        <w:rPr>
          <w:rFonts w:ascii="微軟正黑體" w:eastAsia="微軟正黑體" w:hAnsi="微軟正黑體" w:hint="eastAsia"/>
        </w:rPr>
        <w:t xml:space="preserve"> </w:t>
      </w:r>
      <w:r w:rsidRPr="00894C16">
        <w:rPr>
          <w:rFonts w:ascii="微軟正黑體" w:eastAsia="微軟正黑體" w:hAnsi="微軟正黑體"/>
        </w:rPr>
        <w:t xml:space="preserve">(Contact </w:t>
      </w:r>
      <w:proofErr w:type="gramStart"/>
      <w:r w:rsidRPr="00894C16">
        <w:rPr>
          <w:rFonts w:ascii="微軟正黑體" w:eastAsia="微軟正黑體" w:hAnsi="微軟正黑體"/>
        </w:rPr>
        <w:t>Information)</w:t>
      </w:r>
      <w:r w:rsidRPr="00894C16">
        <w:rPr>
          <w:rFonts w:ascii="微軟正黑體" w:eastAsia="微軟正黑體" w:hAnsi="微軟正黑體" w:hint="eastAsia"/>
        </w:rPr>
        <w:t>：</w:t>
      </w:r>
      <w:proofErr w:type="gramEnd"/>
    </w:p>
    <w:p w14:paraId="323D61E3" w14:textId="171748FB" w:rsidR="000059A7" w:rsidRPr="00894C16" w:rsidRDefault="000059A7" w:rsidP="00DF245C">
      <w:pPr>
        <w:rPr>
          <w:rFonts w:ascii="微軟正黑體" w:eastAsia="微軟正黑體" w:hAnsi="微軟正黑體"/>
          <w:lang w:eastAsia="zh-TW"/>
        </w:rPr>
      </w:pPr>
      <w:r w:rsidRPr="00894C16">
        <w:rPr>
          <w:rFonts w:ascii="微軟正黑體" w:eastAsia="微軟正黑體" w:hAnsi="微軟正黑體" w:hint="eastAsia"/>
        </w:rPr>
        <w:t xml:space="preserve">   </w:t>
      </w:r>
      <w:proofErr w:type="spellStart"/>
      <w:r w:rsidRPr="00894C16">
        <w:rPr>
          <w:rFonts w:ascii="微軟正黑體" w:eastAsia="微軟正黑體" w:hAnsi="微軟正黑體" w:hint="eastAsia"/>
        </w:rPr>
        <w:t>如有任何問題或需進一步確認，請聯繫本公司代表</w:t>
      </w:r>
      <w:proofErr w:type="spellEnd"/>
      <w:r w:rsidR="00C52801">
        <w:rPr>
          <w:rFonts w:ascii="微軟正黑體" w:eastAsia="微軟正黑體" w:hAnsi="微軟正黑體" w:hint="eastAsia"/>
          <w:lang w:eastAsia="zh-TW"/>
        </w:rPr>
        <w:t>（</w:t>
      </w:r>
      <w:r w:rsidR="00C52801" w:rsidRPr="00894C16">
        <w:rPr>
          <w:rFonts w:ascii="微軟正黑體" w:eastAsia="微軟正黑體" w:hAnsi="微軟正黑體"/>
          <w:lang w:eastAsia="zh-TW"/>
        </w:rPr>
        <w:t>此處不限公司機構之法定代表人</w:t>
      </w:r>
      <w:r w:rsidR="00C52801">
        <w:rPr>
          <w:rFonts w:ascii="微軟正黑體" w:eastAsia="微軟正黑體" w:hAnsi="微軟正黑體" w:hint="eastAsia"/>
          <w:lang w:eastAsia="zh-TW"/>
        </w:rPr>
        <w:t>）</w:t>
      </w:r>
      <w:r w:rsidRPr="00894C16">
        <w:rPr>
          <w:rFonts w:ascii="微軟正黑體" w:eastAsia="微軟正黑體" w:hAnsi="微軟正黑體" w:hint="eastAsia"/>
        </w:rPr>
        <w:t>：</w:t>
      </w:r>
      <w:r w:rsidRPr="00894C16">
        <w:rPr>
          <w:rFonts w:ascii="微軟正黑體" w:eastAsia="微軟正黑體" w:hAnsi="微軟正黑體"/>
        </w:rPr>
        <w:br/>
        <w:t xml:space="preserve">   For any questions or further confirmation, please contact our company representative</w:t>
      </w:r>
      <w:r w:rsidR="00C52801">
        <w:rPr>
          <w:rFonts w:ascii="微軟正黑體" w:eastAsia="微軟正黑體" w:hAnsi="微軟正黑體"/>
        </w:rPr>
        <w:t xml:space="preserve"> </w:t>
      </w:r>
      <w:r w:rsidR="00C52801">
        <w:rPr>
          <w:rFonts w:ascii="微軟正黑體" w:eastAsia="微軟正黑體" w:hAnsi="微軟正黑體"/>
          <w:lang w:eastAsia="zh-TW"/>
        </w:rPr>
        <w:t>(</w:t>
      </w:r>
      <w:r w:rsidR="00C52801" w:rsidRPr="00C52801">
        <w:rPr>
          <w:rFonts w:ascii="微軟正黑體" w:eastAsia="微軟正黑體" w:hAnsi="微軟正黑體"/>
          <w:lang w:eastAsia="zh-TW"/>
        </w:rPr>
        <w:t>The representative filled in here does not have to be the legal representative.</w:t>
      </w:r>
      <w:r w:rsidR="00C52801">
        <w:rPr>
          <w:rFonts w:ascii="微軟正黑體" w:eastAsia="微軟正黑體" w:hAnsi="微軟正黑體"/>
          <w:lang w:eastAsia="zh-TW"/>
        </w:rPr>
        <w:t>):</w:t>
      </w:r>
    </w:p>
    <w:p w14:paraId="77E1045F"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r w:rsidRPr="00894C16">
        <w:rPr>
          <w:rFonts w:ascii="微軟正黑體" w:eastAsia="微軟正黑體" w:hAnsi="微軟正黑體" w:hint="eastAsia"/>
          <w:highlight w:val="yellow"/>
        </w:rPr>
        <w:t xml:space="preserve">- </w:t>
      </w:r>
      <w:proofErr w:type="spellStart"/>
      <w:r w:rsidRPr="00894C16">
        <w:rPr>
          <w:rFonts w:ascii="微軟正黑體" w:eastAsia="微軟正黑體" w:hAnsi="微軟正黑體" w:hint="eastAsia"/>
          <w:highlight w:val="yellow"/>
        </w:rPr>
        <w:t>姓名</w:t>
      </w:r>
      <w:proofErr w:type="spellEnd"/>
      <w:r w:rsidRPr="00894C16">
        <w:rPr>
          <w:rFonts w:ascii="微軟正黑體" w:eastAsia="微軟正黑體" w:hAnsi="微軟正黑體" w:hint="eastAsia"/>
          <w:highlight w:val="yellow"/>
        </w:rPr>
        <w:t xml:space="preserve"> </w:t>
      </w:r>
      <w:r w:rsidRPr="00894C16">
        <w:rPr>
          <w:rFonts w:ascii="微軟正黑體" w:eastAsia="微軟正黑體" w:hAnsi="微軟正黑體"/>
          <w:highlight w:val="yellow"/>
        </w:rPr>
        <w:t>(Name)</w:t>
      </w:r>
      <w:r w:rsidRPr="00894C16">
        <w:rPr>
          <w:rFonts w:ascii="微軟正黑體" w:eastAsia="微軟正黑體" w:hAnsi="微軟正黑體" w:hint="eastAsia"/>
          <w:highlight w:val="yellow"/>
        </w:rPr>
        <w:t>：___________</w:t>
      </w:r>
    </w:p>
    <w:p w14:paraId="0E71B896"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r w:rsidRPr="00894C16">
        <w:rPr>
          <w:rFonts w:ascii="微軟正黑體" w:eastAsia="微軟正黑體" w:hAnsi="微軟正黑體" w:hint="eastAsia"/>
          <w:highlight w:val="yellow"/>
        </w:rPr>
        <w:t xml:space="preserve">- </w:t>
      </w:r>
      <w:proofErr w:type="spellStart"/>
      <w:r w:rsidRPr="00894C16">
        <w:rPr>
          <w:rFonts w:ascii="微軟正黑體" w:eastAsia="微軟正黑體" w:hAnsi="微軟正黑體" w:hint="eastAsia"/>
          <w:highlight w:val="yellow"/>
        </w:rPr>
        <w:t>職位</w:t>
      </w:r>
      <w:proofErr w:type="spellEnd"/>
      <w:r w:rsidRPr="00894C16">
        <w:rPr>
          <w:rFonts w:ascii="微軟正黑體" w:eastAsia="微軟正黑體" w:hAnsi="微軟正黑體"/>
          <w:highlight w:val="yellow"/>
        </w:rPr>
        <w:t xml:space="preserve"> (Position)</w:t>
      </w:r>
      <w:r w:rsidRPr="00894C16">
        <w:rPr>
          <w:rFonts w:ascii="微軟正黑體" w:eastAsia="微軟正黑體" w:hAnsi="微軟正黑體" w:hint="eastAsia"/>
          <w:highlight w:val="yellow"/>
        </w:rPr>
        <w:t>：___________</w:t>
      </w:r>
    </w:p>
    <w:p w14:paraId="3BC30093"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r w:rsidRPr="00894C16">
        <w:rPr>
          <w:rFonts w:ascii="微軟正黑體" w:eastAsia="微軟正黑體" w:hAnsi="微軟正黑體" w:hint="eastAsia"/>
          <w:highlight w:val="yellow"/>
        </w:rPr>
        <w:t xml:space="preserve">- </w:t>
      </w:r>
      <w:proofErr w:type="spellStart"/>
      <w:r w:rsidRPr="00894C16">
        <w:rPr>
          <w:rFonts w:ascii="微軟正黑體" w:eastAsia="微軟正黑體" w:hAnsi="微軟正黑體" w:hint="eastAsia"/>
          <w:highlight w:val="yellow"/>
        </w:rPr>
        <w:t>聯絡電話</w:t>
      </w:r>
      <w:proofErr w:type="spellEnd"/>
      <w:r w:rsidRPr="00894C16">
        <w:rPr>
          <w:rFonts w:ascii="微軟正黑體" w:eastAsia="微軟正黑體" w:hAnsi="微軟正黑體"/>
          <w:highlight w:val="yellow"/>
        </w:rPr>
        <w:t xml:space="preserve"> (Contact </w:t>
      </w:r>
      <w:proofErr w:type="gramStart"/>
      <w:r w:rsidRPr="00894C16">
        <w:rPr>
          <w:rFonts w:ascii="微軟正黑體" w:eastAsia="微軟正黑體" w:hAnsi="微軟正黑體"/>
          <w:highlight w:val="yellow"/>
        </w:rPr>
        <w:t>Phone)</w:t>
      </w:r>
      <w:r w:rsidRPr="00894C16">
        <w:rPr>
          <w:rFonts w:ascii="微軟正黑體" w:eastAsia="微軟正黑體" w:hAnsi="微軟正黑體" w:hint="eastAsia"/>
          <w:highlight w:val="yellow"/>
        </w:rPr>
        <w:t>：</w:t>
      </w:r>
      <w:proofErr w:type="gramEnd"/>
      <w:r w:rsidRPr="00894C16">
        <w:rPr>
          <w:rFonts w:ascii="微軟正黑體" w:eastAsia="微軟正黑體" w:hAnsi="微軟正黑體" w:hint="eastAsia"/>
          <w:highlight w:val="yellow"/>
        </w:rPr>
        <w:t>___________</w:t>
      </w:r>
    </w:p>
    <w:p w14:paraId="42F9D614" w14:textId="77777777" w:rsidR="000059A7" w:rsidRPr="00894C16" w:rsidRDefault="000059A7" w:rsidP="00DF245C">
      <w:pPr>
        <w:rPr>
          <w:rFonts w:ascii="微軟正黑體" w:eastAsia="微軟正黑體" w:hAnsi="微軟正黑體"/>
        </w:rPr>
      </w:pPr>
      <w:r w:rsidRPr="00894C16">
        <w:rPr>
          <w:rFonts w:ascii="微軟正黑體" w:eastAsia="微軟正黑體" w:hAnsi="微軟正黑體" w:hint="eastAsia"/>
        </w:rPr>
        <w:t xml:space="preserve">   </w:t>
      </w:r>
      <w:r w:rsidRPr="00894C16">
        <w:rPr>
          <w:rFonts w:ascii="微軟正黑體" w:eastAsia="微軟正黑體" w:hAnsi="微軟正黑體" w:hint="eastAsia"/>
          <w:highlight w:val="yellow"/>
        </w:rPr>
        <w:t xml:space="preserve">- </w:t>
      </w:r>
      <w:proofErr w:type="spellStart"/>
      <w:r w:rsidRPr="00894C16">
        <w:rPr>
          <w:rFonts w:ascii="微軟正黑體" w:eastAsia="微軟正黑體" w:hAnsi="微軟正黑體" w:hint="eastAsia"/>
          <w:highlight w:val="yellow"/>
        </w:rPr>
        <w:t>電子郵件</w:t>
      </w:r>
      <w:proofErr w:type="spellEnd"/>
      <w:r w:rsidRPr="00894C16">
        <w:rPr>
          <w:rFonts w:ascii="微軟正黑體" w:eastAsia="微軟正黑體" w:hAnsi="微軟正黑體"/>
          <w:highlight w:val="yellow"/>
        </w:rPr>
        <w:t xml:space="preserve"> (Email)</w:t>
      </w:r>
      <w:r w:rsidRPr="00894C16">
        <w:rPr>
          <w:rFonts w:ascii="微軟正黑體" w:eastAsia="微軟正黑體" w:hAnsi="微軟正黑體" w:hint="eastAsia"/>
          <w:highlight w:val="yellow"/>
        </w:rPr>
        <w:t>：</w:t>
      </w:r>
    </w:p>
    <w:p w14:paraId="05968C78" w14:textId="77777777" w:rsidR="000059A7" w:rsidRPr="00894C16" w:rsidRDefault="000059A7" w:rsidP="00DF245C">
      <w:pPr>
        <w:rPr>
          <w:rFonts w:ascii="微軟正黑體" w:eastAsia="微軟正黑體" w:hAnsi="微軟正黑體"/>
        </w:rPr>
      </w:pPr>
    </w:p>
    <w:p w14:paraId="7B978AD7" w14:textId="77777777" w:rsidR="000059A7" w:rsidRPr="00894C16" w:rsidRDefault="000059A7" w:rsidP="00DF245C">
      <w:pPr>
        <w:rPr>
          <w:rFonts w:ascii="微軟正黑體" w:eastAsia="微軟正黑體" w:hAnsi="微軟正黑體"/>
        </w:rPr>
      </w:pPr>
      <w:proofErr w:type="spellStart"/>
      <w:r w:rsidRPr="00894C16">
        <w:rPr>
          <w:rFonts w:ascii="微軟正黑體" w:eastAsia="微軟正黑體" w:hAnsi="微軟正黑體" w:hint="eastAsia"/>
        </w:rPr>
        <w:t>本公司特此聲明，以上所述內容均為真實及準確</w:t>
      </w:r>
      <w:proofErr w:type="spellEnd"/>
      <w:r w:rsidRPr="00894C16">
        <w:rPr>
          <w:rFonts w:ascii="微軟正黑體" w:eastAsia="微軟正黑體" w:hAnsi="微軟正黑體" w:hint="eastAsia"/>
        </w:rPr>
        <w:t>。</w:t>
      </w:r>
      <w:r w:rsidRPr="00894C16">
        <w:rPr>
          <w:rFonts w:ascii="微軟正黑體" w:eastAsia="微軟正黑體" w:hAnsi="微軟正黑體"/>
        </w:rPr>
        <w:br/>
        <w:t>Our company hereby declares that the above statements are true and accurate.</w:t>
      </w:r>
    </w:p>
    <w:p w14:paraId="7FB66398" w14:textId="77777777" w:rsidR="000059A7" w:rsidRPr="00894C16" w:rsidRDefault="000059A7" w:rsidP="00DF245C">
      <w:pPr>
        <w:rPr>
          <w:rFonts w:ascii="微軟正黑體" w:eastAsia="微軟正黑體" w:hAnsi="微軟正黑體"/>
        </w:rPr>
      </w:pPr>
    </w:p>
    <w:p w14:paraId="1317CA6A" w14:textId="77777777" w:rsidR="000059A7" w:rsidRPr="00894C16" w:rsidRDefault="000059A7" w:rsidP="00DF245C">
      <w:pPr>
        <w:rPr>
          <w:rFonts w:ascii="微軟正黑體" w:eastAsia="微軟正黑體" w:hAnsi="微軟正黑體"/>
        </w:rPr>
      </w:pPr>
      <w:proofErr w:type="spellStart"/>
      <w:r w:rsidRPr="00894C16">
        <w:rPr>
          <w:rFonts w:ascii="微軟正黑體" w:eastAsia="微軟正黑體" w:hAnsi="微軟正黑體" w:hint="eastAsia"/>
        </w:rPr>
        <w:t>此致</w:t>
      </w:r>
      <w:proofErr w:type="spellEnd"/>
      <w:r w:rsidRPr="00894C16">
        <w:rPr>
          <w:rFonts w:ascii="微軟正黑體" w:eastAsia="微軟正黑體" w:hAnsi="微軟正黑體"/>
        </w:rPr>
        <w:br/>
        <w:t>Sincerely</w:t>
      </w:r>
    </w:p>
    <w:p w14:paraId="12BCF24B" w14:textId="77777777" w:rsidR="000059A7" w:rsidRPr="00894C16" w:rsidRDefault="000059A7" w:rsidP="00DF245C">
      <w:pPr>
        <w:rPr>
          <w:rFonts w:ascii="微軟正黑體" w:eastAsia="微軟正黑體" w:hAnsi="微軟正黑體"/>
        </w:rPr>
      </w:pPr>
    </w:p>
    <w:p w14:paraId="75A7DA0B"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ghlight w:val="yellow"/>
        </w:rPr>
        <w:t>_________________________</w:t>
      </w:r>
    </w:p>
    <w:p w14:paraId="4364DE0B"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nt="eastAsia"/>
          <w:highlight w:val="yellow"/>
        </w:rPr>
        <w:t>（</w:t>
      </w:r>
      <w:proofErr w:type="spellStart"/>
      <w:r w:rsidRPr="00894C16">
        <w:rPr>
          <w:rFonts w:ascii="微軟正黑體" w:eastAsia="微軟正黑體" w:hAnsi="微軟正黑體" w:hint="eastAsia"/>
          <w:highlight w:val="yellow"/>
        </w:rPr>
        <w:t>授權人公司名稱</w:t>
      </w:r>
      <w:proofErr w:type="spellEnd"/>
      <w:r w:rsidRPr="00894C16">
        <w:rPr>
          <w:rFonts w:ascii="微軟正黑體" w:eastAsia="微軟正黑體" w:hAnsi="微軟正黑體"/>
          <w:highlight w:val="yellow"/>
        </w:rPr>
        <w:t xml:space="preserve"> Company Name of the Principal</w:t>
      </w:r>
      <w:r w:rsidRPr="00894C16">
        <w:rPr>
          <w:rFonts w:ascii="微軟正黑體" w:eastAsia="微軟正黑體" w:hAnsi="微軟正黑體" w:hint="eastAsia"/>
          <w:highlight w:val="yellow"/>
        </w:rPr>
        <w:t>）</w:t>
      </w:r>
    </w:p>
    <w:p w14:paraId="0FA72431" w14:textId="77777777" w:rsidR="000059A7" w:rsidRPr="00894C16" w:rsidRDefault="000059A7" w:rsidP="00DF245C">
      <w:pPr>
        <w:rPr>
          <w:rFonts w:ascii="微軟正黑體" w:eastAsia="微軟正黑體" w:hAnsi="微軟正黑體"/>
          <w:highlight w:val="yellow"/>
        </w:rPr>
      </w:pPr>
    </w:p>
    <w:p w14:paraId="1A241743"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ghlight w:val="yellow"/>
        </w:rPr>
        <w:t>_________________________</w:t>
      </w:r>
    </w:p>
    <w:p w14:paraId="759D264D"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nt="eastAsia"/>
          <w:highlight w:val="yellow"/>
        </w:rPr>
        <w:t>（</w:t>
      </w:r>
      <w:proofErr w:type="spellStart"/>
      <w:r w:rsidRPr="00894C16">
        <w:rPr>
          <w:rFonts w:ascii="微軟正黑體" w:eastAsia="微軟正黑體" w:hAnsi="微軟正黑體" w:hint="eastAsia"/>
          <w:highlight w:val="yellow"/>
        </w:rPr>
        <w:t>授權人公司用印</w:t>
      </w:r>
      <w:proofErr w:type="spellEnd"/>
      <w:r w:rsidRPr="00894C16">
        <w:rPr>
          <w:rFonts w:ascii="微軟正黑體" w:eastAsia="微軟正黑體" w:hAnsi="微軟正黑體"/>
          <w:highlight w:val="yellow"/>
        </w:rPr>
        <w:t xml:space="preserve"> Company Seal</w:t>
      </w:r>
      <w:r w:rsidRPr="00894C16">
        <w:rPr>
          <w:rFonts w:ascii="微軟正黑體" w:eastAsia="微軟正黑體" w:hAnsi="微軟正黑體" w:hint="eastAsia"/>
          <w:highlight w:val="yellow"/>
        </w:rPr>
        <w:t xml:space="preserve"> </w:t>
      </w:r>
      <w:r w:rsidRPr="00894C16">
        <w:rPr>
          <w:rFonts w:ascii="微軟正黑體" w:eastAsia="微軟正黑體" w:hAnsi="微軟正黑體"/>
          <w:highlight w:val="yellow"/>
        </w:rPr>
        <w:t>of the Principal</w:t>
      </w:r>
      <w:r w:rsidRPr="00894C16">
        <w:rPr>
          <w:rFonts w:ascii="微軟正黑體" w:eastAsia="微軟正黑體" w:hAnsi="微軟正黑體" w:hint="eastAsia"/>
          <w:highlight w:val="yellow"/>
        </w:rPr>
        <w:t>）</w:t>
      </w:r>
    </w:p>
    <w:p w14:paraId="28D34452" w14:textId="77777777" w:rsidR="000059A7" w:rsidRPr="00894C16" w:rsidRDefault="000059A7" w:rsidP="00DF245C">
      <w:pPr>
        <w:rPr>
          <w:rFonts w:ascii="微軟正黑體" w:eastAsia="微軟正黑體" w:hAnsi="微軟正黑體"/>
          <w:highlight w:val="yellow"/>
        </w:rPr>
      </w:pPr>
    </w:p>
    <w:p w14:paraId="4BF0CA4A"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ghlight w:val="yellow"/>
        </w:rPr>
        <w:t>_________________________</w:t>
      </w:r>
    </w:p>
    <w:p w14:paraId="6F8D642D"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nt="eastAsia"/>
          <w:highlight w:val="yellow"/>
        </w:rPr>
        <w:t>（</w:t>
      </w:r>
      <w:proofErr w:type="spellStart"/>
      <w:r w:rsidRPr="00894C16">
        <w:rPr>
          <w:rFonts w:ascii="微軟正黑體" w:eastAsia="微軟正黑體" w:hAnsi="微軟正黑體" w:hint="eastAsia"/>
          <w:highlight w:val="yellow"/>
        </w:rPr>
        <w:t>授權人公司代表姓名</w:t>
      </w:r>
      <w:r w:rsidRPr="00894C16">
        <w:rPr>
          <w:rFonts w:ascii="微軟正黑體" w:eastAsia="微軟正黑體" w:hAnsi="微軟正黑體"/>
          <w:highlight w:val="yellow"/>
        </w:rPr>
        <w:t>Name</w:t>
      </w:r>
      <w:proofErr w:type="spellEnd"/>
      <w:r w:rsidRPr="00894C16">
        <w:rPr>
          <w:rFonts w:ascii="微軟正黑體" w:eastAsia="微軟正黑體" w:hAnsi="微軟正黑體"/>
          <w:highlight w:val="yellow"/>
        </w:rPr>
        <w:t xml:space="preserve"> of the </w:t>
      </w:r>
      <w:r w:rsidRPr="00894C16">
        <w:rPr>
          <w:rFonts w:ascii="微軟正黑體" w:eastAsia="微軟正黑體" w:hAnsi="微軟正黑體" w:hint="eastAsia"/>
          <w:highlight w:val="yellow"/>
        </w:rPr>
        <w:t>R</w:t>
      </w:r>
      <w:r w:rsidRPr="00894C16">
        <w:rPr>
          <w:rFonts w:ascii="微軟正黑體" w:eastAsia="微軟正黑體" w:hAnsi="微軟正黑體"/>
          <w:highlight w:val="yellow"/>
        </w:rPr>
        <w:t>epresentative of the Principal</w:t>
      </w:r>
      <w:r w:rsidRPr="00894C16">
        <w:rPr>
          <w:rFonts w:ascii="微軟正黑體" w:eastAsia="微軟正黑體" w:hAnsi="微軟正黑體" w:hint="eastAsia"/>
          <w:highlight w:val="yellow"/>
        </w:rPr>
        <w:t>）</w:t>
      </w:r>
    </w:p>
    <w:p w14:paraId="1E4916C0" w14:textId="77777777" w:rsidR="000059A7" w:rsidRPr="00894C16" w:rsidRDefault="000059A7" w:rsidP="00DF245C">
      <w:pPr>
        <w:rPr>
          <w:rFonts w:ascii="微軟正黑體" w:eastAsia="微軟正黑體" w:hAnsi="微軟正黑體"/>
          <w:highlight w:val="yellow"/>
        </w:rPr>
      </w:pPr>
    </w:p>
    <w:p w14:paraId="74FA75B9"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ghlight w:val="yellow"/>
        </w:rPr>
        <w:t>_________________________</w:t>
      </w:r>
    </w:p>
    <w:p w14:paraId="47834054"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nt="eastAsia"/>
          <w:highlight w:val="yellow"/>
        </w:rPr>
        <w:t>（</w:t>
      </w:r>
      <w:proofErr w:type="spellStart"/>
      <w:proofErr w:type="gramStart"/>
      <w:r w:rsidRPr="00894C16">
        <w:rPr>
          <w:rFonts w:ascii="微軟正黑體" w:eastAsia="微軟正黑體" w:hAnsi="微軟正黑體" w:hint="eastAsia"/>
          <w:highlight w:val="yellow"/>
        </w:rPr>
        <w:t>授權人公司代表之職位</w:t>
      </w:r>
      <w:proofErr w:type="spellEnd"/>
      <w:r w:rsidRPr="00894C16">
        <w:rPr>
          <w:rFonts w:ascii="微軟正黑體" w:eastAsia="微軟正黑體" w:hAnsi="微軟正黑體"/>
          <w:highlight w:val="yellow"/>
        </w:rPr>
        <w:t xml:space="preserve">  Position</w:t>
      </w:r>
      <w:proofErr w:type="gramEnd"/>
      <w:r w:rsidRPr="00894C16">
        <w:rPr>
          <w:rFonts w:ascii="微軟正黑體" w:eastAsia="微軟正黑體" w:hAnsi="微軟正黑體"/>
          <w:highlight w:val="yellow"/>
        </w:rPr>
        <w:t xml:space="preserve"> of the Representative of the Principal</w:t>
      </w:r>
      <w:r w:rsidRPr="00894C16">
        <w:rPr>
          <w:rFonts w:ascii="微軟正黑體" w:eastAsia="微軟正黑體" w:hAnsi="微軟正黑體" w:hint="eastAsia"/>
          <w:highlight w:val="yellow"/>
        </w:rPr>
        <w:t>）</w:t>
      </w:r>
    </w:p>
    <w:p w14:paraId="1147B59A" w14:textId="77777777" w:rsidR="000059A7" w:rsidRPr="00894C16" w:rsidRDefault="000059A7" w:rsidP="00DF245C">
      <w:pPr>
        <w:rPr>
          <w:rFonts w:ascii="微軟正黑體" w:eastAsia="微軟正黑體" w:hAnsi="微軟正黑體"/>
          <w:highlight w:val="yellow"/>
        </w:rPr>
      </w:pPr>
    </w:p>
    <w:p w14:paraId="070E9BAE"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ghlight w:val="yellow"/>
        </w:rPr>
        <w:t>_________________________</w:t>
      </w:r>
    </w:p>
    <w:p w14:paraId="567727AB" w14:textId="77777777" w:rsidR="000059A7" w:rsidRPr="00894C16" w:rsidRDefault="000059A7" w:rsidP="00DF245C">
      <w:pPr>
        <w:rPr>
          <w:rFonts w:ascii="微軟正黑體" w:eastAsia="微軟正黑體" w:hAnsi="微軟正黑體"/>
          <w:highlight w:val="yellow"/>
        </w:rPr>
      </w:pPr>
      <w:r w:rsidRPr="00894C16">
        <w:rPr>
          <w:rFonts w:ascii="微軟正黑體" w:eastAsia="微軟正黑體" w:hAnsi="微軟正黑體" w:hint="eastAsia"/>
          <w:highlight w:val="yellow"/>
        </w:rPr>
        <w:t>（</w:t>
      </w:r>
      <w:proofErr w:type="spellStart"/>
      <w:r w:rsidRPr="00894C16">
        <w:rPr>
          <w:rFonts w:ascii="微軟正黑體" w:eastAsia="微軟正黑體" w:hAnsi="微軟正黑體" w:hint="eastAsia"/>
          <w:highlight w:val="yellow"/>
        </w:rPr>
        <w:t>授權人公司代表之用印</w:t>
      </w:r>
      <w:r w:rsidRPr="00894C16">
        <w:rPr>
          <w:rFonts w:ascii="微軟正黑體" w:eastAsia="微軟正黑體" w:hAnsi="微軟正黑體"/>
          <w:highlight w:val="yellow"/>
        </w:rPr>
        <w:t>Seal</w:t>
      </w:r>
      <w:proofErr w:type="spellEnd"/>
      <w:r w:rsidRPr="00894C16">
        <w:rPr>
          <w:rFonts w:ascii="微軟正黑體" w:eastAsia="微軟正黑體" w:hAnsi="微軟正黑體" w:hint="eastAsia"/>
          <w:highlight w:val="yellow"/>
        </w:rPr>
        <w:t xml:space="preserve"> </w:t>
      </w:r>
      <w:r w:rsidRPr="00894C16">
        <w:rPr>
          <w:rFonts w:ascii="微軟正黑體" w:eastAsia="微軟正黑體" w:hAnsi="微軟正黑體"/>
          <w:highlight w:val="yellow"/>
        </w:rPr>
        <w:t xml:space="preserve">of the </w:t>
      </w:r>
      <w:r w:rsidRPr="00894C16">
        <w:rPr>
          <w:rFonts w:ascii="微軟正黑體" w:eastAsia="微軟正黑體" w:hAnsi="微軟正黑體" w:hint="eastAsia"/>
          <w:highlight w:val="yellow"/>
        </w:rPr>
        <w:t>R</w:t>
      </w:r>
      <w:r w:rsidRPr="00894C16">
        <w:rPr>
          <w:rFonts w:ascii="微軟正黑體" w:eastAsia="微軟正黑體" w:hAnsi="微軟正黑體"/>
          <w:highlight w:val="yellow"/>
        </w:rPr>
        <w:t>epresentative of the Principal</w:t>
      </w:r>
      <w:r w:rsidRPr="00894C16">
        <w:rPr>
          <w:rFonts w:ascii="微軟正黑體" w:eastAsia="微軟正黑體" w:hAnsi="微軟正黑體" w:hint="eastAsia"/>
          <w:highlight w:val="yellow"/>
        </w:rPr>
        <w:t>）</w:t>
      </w:r>
    </w:p>
    <w:p w14:paraId="3439B392" w14:textId="77777777" w:rsidR="000059A7" w:rsidRPr="00894C16" w:rsidRDefault="000059A7" w:rsidP="00DF245C">
      <w:pPr>
        <w:rPr>
          <w:rFonts w:ascii="微軟正黑體" w:eastAsia="微軟正黑體" w:hAnsi="微軟正黑體"/>
          <w:highlight w:val="yellow"/>
        </w:rPr>
      </w:pPr>
    </w:p>
    <w:p w14:paraId="24AAC9D3" w14:textId="77777777" w:rsidR="000059A7" w:rsidRPr="00894C16" w:rsidRDefault="000059A7" w:rsidP="00DF245C">
      <w:pPr>
        <w:rPr>
          <w:rFonts w:ascii="微軟正黑體" w:eastAsia="微軟正黑體" w:hAnsi="微軟正黑體"/>
        </w:rPr>
      </w:pPr>
      <w:proofErr w:type="spellStart"/>
      <w:r w:rsidRPr="00894C16">
        <w:rPr>
          <w:rFonts w:ascii="微軟正黑體" w:eastAsia="微軟正黑體" w:hAnsi="微軟正黑體" w:hint="eastAsia"/>
          <w:highlight w:val="yellow"/>
        </w:rPr>
        <w:t>日期</w:t>
      </w:r>
      <w:proofErr w:type="spellEnd"/>
      <w:r w:rsidRPr="00894C16">
        <w:rPr>
          <w:rFonts w:ascii="微軟正黑體" w:eastAsia="微軟正黑體" w:hAnsi="微軟正黑體" w:hint="eastAsia"/>
          <w:highlight w:val="yellow"/>
        </w:rPr>
        <w:t xml:space="preserve"> </w:t>
      </w:r>
      <w:r w:rsidRPr="00894C16">
        <w:rPr>
          <w:rFonts w:ascii="微軟正黑體" w:eastAsia="微軟正黑體" w:hAnsi="微軟正黑體"/>
          <w:highlight w:val="yellow"/>
        </w:rPr>
        <w:t>(Date)</w:t>
      </w:r>
      <w:r w:rsidRPr="00894C16">
        <w:rPr>
          <w:rFonts w:ascii="微軟正黑體" w:eastAsia="微軟正黑體" w:hAnsi="微軟正黑體" w:hint="eastAsia"/>
          <w:highlight w:val="yellow"/>
        </w:rPr>
        <w:t>：___________</w:t>
      </w:r>
    </w:p>
    <w:p w14:paraId="470D58B4" w14:textId="77777777" w:rsidR="000059A7" w:rsidRPr="00894C16" w:rsidRDefault="000059A7" w:rsidP="00DF245C">
      <w:pPr>
        <w:rPr>
          <w:rFonts w:ascii="微軟正黑體" w:eastAsia="微軟正黑體" w:hAnsi="微軟正黑體"/>
        </w:rPr>
      </w:pPr>
    </w:p>
    <w:p w14:paraId="326D6129" w14:textId="77777777" w:rsidR="000059A7" w:rsidRPr="00894C16" w:rsidRDefault="000059A7" w:rsidP="00DF245C">
      <w:pPr>
        <w:rPr>
          <w:rFonts w:ascii="微軟正黑體" w:eastAsia="微軟正黑體" w:hAnsi="微軟正黑體"/>
        </w:rPr>
      </w:pPr>
    </w:p>
    <w:sectPr w:rsidR="000059A7" w:rsidRPr="00894C16" w:rsidSect="000E4DD1">
      <w:pgSz w:w="12240" w:h="15840"/>
      <w:pgMar w:top="1440" w:right="1800" w:bottom="1207"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微軟正黑體">
    <w:altName w:val="Microsoft JhengHei"/>
    <w:panose1 w:val="020B0604030504040204"/>
    <w:charset w:val="88"/>
    <w:family w:val="swiss"/>
    <w:pitch w:val="variable"/>
    <w:sig w:usb0="00000087" w:usb1="288F4000" w:usb2="00000016" w:usb3="00000000" w:csb0="00100009" w:csb1="00000000"/>
  </w:font>
  <w:font w:name="冬青黑體簡體中文 W3">
    <w:altName w:val="Yu Gothic"/>
    <w:panose1 w:val="020B0300000000000000"/>
    <w:charset w:val="80"/>
    <w:family w:val="swiss"/>
    <w:pitch w:val="variable"/>
    <w:sig w:usb0="A00002BF" w:usb1="1ACF7CFA" w:usb2="00000016" w:usb3="00000000" w:csb0="0006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FC4A461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24517E6"/>
    <w:multiLevelType w:val="hybridMultilevel"/>
    <w:tmpl w:val="24B0C188"/>
    <w:lvl w:ilvl="0" w:tplc="A7D4EE2E">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EA7724"/>
    <w:multiLevelType w:val="hybridMultilevel"/>
    <w:tmpl w:val="C06474E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53C29D8"/>
    <w:multiLevelType w:val="hybridMultilevel"/>
    <w:tmpl w:val="DDFA688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485E0D58"/>
    <w:multiLevelType w:val="hybridMultilevel"/>
    <w:tmpl w:val="3D00A112"/>
    <w:lvl w:ilvl="0" w:tplc="A7D4EE2E">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4B3255A"/>
    <w:multiLevelType w:val="hybridMultilevel"/>
    <w:tmpl w:val="4668740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117915555">
    <w:abstractNumId w:val="8"/>
  </w:num>
  <w:num w:numId="2" w16cid:durableId="976060405">
    <w:abstractNumId w:val="6"/>
  </w:num>
  <w:num w:numId="3" w16cid:durableId="704792322">
    <w:abstractNumId w:val="5"/>
  </w:num>
  <w:num w:numId="4" w16cid:durableId="2065253039">
    <w:abstractNumId w:val="4"/>
  </w:num>
  <w:num w:numId="5" w16cid:durableId="1930196414">
    <w:abstractNumId w:val="7"/>
  </w:num>
  <w:num w:numId="6" w16cid:durableId="964429402">
    <w:abstractNumId w:val="3"/>
  </w:num>
  <w:num w:numId="7" w16cid:durableId="1943299140">
    <w:abstractNumId w:val="2"/>
  </w:num>
  <w:num w:numId="8" w16cid:durableId="1499423683">
    <w:abstractNumId w:val="1"/>
  </w:num>
  <w:num w:numId="9" w16cid:durableId="721752437">
    <w:abstractNumId w:val="0"/>
  </w:num>
  <w:num w:numId="10" w16cid:durableId="138959711">
    <w:abstractNumId w:val="11"/>
  </w:num>
  <w:num w:numId="11" w16cid:durableId="630090706">
    <w:abstractNumId w:val="10"/>
  </w:num>
  <w:num w:numId="12" w16cid:durableId="560095293">
    <w:abstractNumId w:val="13"/>
  </w:num>
  <w:num w:numId="13" w16cid:durableId="1387025880">
    <w:abstractNumId w:val="9"/>
  </w:num>
  <w:num w:numId="14" w16cid:durableId="8424274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59A7"/>
    <w:rsid w:val="00034616"/>
    <w:rsid w:val="0006063C"/>
    <w:rsid w:val="000A02BF"/>
    <w:rsid w:val="000C7863"/>
    <w:rsid w:val="000E4DD1"/>
    <w:rsid w:val="00131886"/>
    <w:rsid w:val="0015074B"/>
    <w:rsid w:val="001667E0"/>
    <w:rsid w:val="001E17CC"/>
    <w:rsid w:val="00236821"/>
    <w:rsid w:val="0029639D"/>
    <w:rsid w:val="00326F90"/>
    <w:rsid w:val="003927B1"/>
    <w:rsid w:val="004130D1"/>
    <w:rsid w:val="00475183"/>
    <w:rsid w:val="005063D1"/>
    <w:rsid w:val="00554CF3"/>
    <w:rsid w:val="00650EBE"/>
    <w:rsid w:val="00672B1B"/>
    <w:rsid w:val="006E3DD5"/>
    <w:rsid w:val="007C65B4"/>
    <w:rsid w:val="0082356D"/>
    <w:rsid w:val="008278FC"/>
    <w:rsid w:val="00893F61"/>
    <w:rsid w:val="00894C16"/>
    <w:rsid w:val="00910C0D"/>
    <w:rsid w:val="0094611A"/>
    <w:rsid w:val="009614FC"/>
    <w:rsid w:val="0097022C"/>
    <w:rsid w:val="0098721B"/>
    <w:rsid w:val="00A8561E"/>
    <w:rsid w:val="00AA1D8D"/>
    <w:rsid w:val="00B47730"/>
    <w:rsid w:val="00B61EA6"/>
    <w:rsid w:val="00BE0058"/>
    <w:rsid w:val="00C15297"/>
    <w:rsid w:val="00C52801"/>
    <w:rsid w:val="00C9661C"/>
    <w:rsid w:val="00CB0664"/>
    <w:rsid w:val="00CE41AB"/>
    <w:rsid w:val="00D4751A"/>
    <w:rsid w:val="00DA30A2"/>
    <w:rsid w:val="00DC4525"/>
    <w:rsid w:val="00DF245C"/>
    <w:rsid w:val="00DF3BF9"/>
    <w:rsid w:val="00E66C87"/>
    <w:rsid w:val="00EB03C2"/>
    <w:rsid w:val="00F513F8"/>
    <w:rsid w:val="00F60704"/>
    <w:rsid w:val="00F72FBA"/>
    <w:rsid w:val="00FC693F"/>
    <w:rsid w:val="00FD64DF"/>
    <w:rsid w:val="00FD6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38CDD"/>
  <w14:defaultImageDpi w14:val="300"/>
  <w15:docId w15:val="{0F579184-6959-154C-A833-B7FDA25B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頁首 字元"/>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頁尾 字元"/>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標題 1 字元"/>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標題 2 字元"/>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標題 3 字元"/>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標題 字元"/>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標題 字元"/>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字元"/>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字元"/>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字元"/>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巨集文字 字元"/>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文 字元"/>
    <w:basedOn w:val="a2"/>
    <w:link w:val="af5"/>
    <w:uiPriority w:val="29"/>
    <w:rsid w:val="00FC693F"/>
    <w:rPr>
      <w:i/>
      <w:iCs/>
      <w:color w:val="000000" w:themeColor="text1"/>
    </w:rPr>
  </w:style>
  <w:style w:type="character" w:customStyle="1" w:styleId="40">
    <w:name w:val="標題 4 字元"/>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標題 5 字元"/>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標題 6 字元"/>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標題 7 字元"/>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標題 8 字元"/>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標題 9 字元"/>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鮮明引文 字元"/>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51">
    <w:name w:val="Grid Table 5 Dark"/>
    <w:basedOn w:val="a3"/>
    <w:uiPriority w:val="50"/>
    <w:rsid w:val="001318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3"/>
    <w:uiPriority w:val="50"/>
    <w:rsid w:val="001318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3-10">
    <w:name w:val="List Table 3 Accent 1"/>
    <w:basedOn w:val="a3"/>
    <w:uiPriority w:val="48"/>
    <w:rsid w:val="00131886"/>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7-1">
    <w:name w:val="List Table 7 Colorful Accent 1"/>
    <w:basedOn w:val="a3"/>
    <w:uiPriority w:val="52"/>
    <w:rsid w:val="00131886"/>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5-5">
    <w:name w:val="Grid Table 5 Dark Accent 5"/>
    <w:basedOn w:val="a3"/>
    <w:uiPriority w:val="50"/>
    <w:rsid w:val="001318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3">
    <w:name w:val="Grid Table 5 Dark Accent 3"/>
    <w:basedOn w:val="a3"/>
    <w:uiPriority w:val="50"/>
    <w:rsid w:val="001318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2">
    <w:name w:val="Plain Table 5"/>
    <w:basedOn w:val="a3"/>
    <w:uiPriority w:val="99"/>
    <w:rsid w:val="0013188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11">
    <w:name w:val="Grid Table 3 Accent 1"/>
    <w:basedOn w:val="a3"/>
    <w:uiPriority w:val="48"/>
    <w:rsid w:val="0013188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styleId="affa">
    <w:name w:val="annotation reference"/>
    <w:basedOn w:val="a2"/>
    <w:uiPriority w:val="99"/>
    <w:semiHidden/>
    <w:unhideWhenUsed/>
    <w:rsid w:val="00C15297"/>
    <w:rPr>
      <w:sz w:val="18"/>
      <w:szCs w:val="18"/>
    </w:rPr>
  </w:style>
  <w:style w:type="character" w:styleId="affb">
    <w:name w:val="Hyperlink"/>
    <w:basedOn w:val="a2"/>
    <w:uiPriority w:val="99"/>
    <w:unhideWhenUsed/>
    <w:rsid w:val="00C15297"/>
    <w:rPr>
      <w:color w:val="0000FF" w:themeColor="hyperlink"/>
      <w:u w:val="single"/>
    </w:rPr>
  </w:style>
  <w:style w:type="character" w:styleId="affc">
    <w:name w:val="Unresolved Mention"/>
    <w:basedOn w:val="a2"/>
    <w:uiPriority w:val="99"/>
    <w:semiHidden/>
    <w:unhideWhenUsed/>
    <w:rsid w:val="00C15297"/>
    <w:rPr>
      <w:color w:val="605E5C"/>
      <w:shd w:val="clear" w:color="auto" w:fill="E1DFDD"/>
    </w:rPr>
  </w:style>
  <w:style w:type="character" w:styleId="affd">
    <w:name w:val="FollowedHyperlink"/>
    <w:basedOn w:val="a2"/>
    <w:uiPriority w:val="99"/>
    <w:semiHidden/>
    <w:unhideWhenUsed/>
    <w:rsid w:val="00D475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Chen, Ju-I</cp:lastModifiedBy>
  <cp:revision>3</cp:revision>
  <dcterms:created xsi:type="dcterms:W3CDTF">2025-04-29T02:47:00Z</dcterms:created>
  <dcterms:modified xsi:type="dcterms:W3CDTF">2025-04-29T02:55:00Z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2025-02-17T08:09:50Z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d8c9785c-7bbf-4b6c-bf29-15e4982bfb86</vt:lpwstr>
  </property>
  <property fmtid="{D5CDD505-2E9C-101B-9397-08002B2CF9AE}" pid="7" name="MSIP_Label_defa4170-0d19-0005-0004-bc88714345d2_ActionId">
    <vt:lpwstr>f05e1302-1066-4abe-9694-7e19cf31b416</vt:lpwstr>
  </property>
  <property fmtid="{D5CDD505-2E9C-101B-9397-08002B2CF9AE}" pid="8" name="MSIP_Label_defa4170-0d19-0005-0004-bc88714345d2_ContentBits">
    <vt:lpwstr>0</vt:lpwstr>
  </property>
  <property fmtid="{D5CDD505-2E9C-101B-9397-08002B2CF9AE}" pid="9" name="MSIP_Label_defa4170-0d19-0005-0004-bc88714345d2_Tag">
    <vt:lpwstr>50, 3, 0, 1</vt:lpwstr>
  </property>
</Properties>
</file>